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BDAC4" w14:textId="77777777" w:rsidR="00356AC3" w:rsidRPr="00E632CA" w:rsidRDefault="00CB50A1">
      <w:pPr>
        <w:pStyle w:val="Heading1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E632CA">
        <w:rPr>
          <w:rFonts w:ascii="Open Sans" w:hAnsi="Open Sans" w:cs="Open Sans"/>
          <w:color w:val="5F497A" w:themeColor="accent4" w:themeShade="BF"/>
          <w:sz w:val="24"/>
          <w:szCs w:val="24"/>
        </w:rPr>
        <w:t>Northern Ireland Health Collective (NIHC)</w:t>
      </w:r>
    </w:p>
    <w:p w14:paraId="69046EF0" w14:textId="77777777" w:rsidR="00356AC3" w:rsidRPr="00E632CA" w:rsidRDefault="00CB50A1">
      <w:pPr>
        <w:rPr>
          <w:rFonts w:ascii="Open Sans" w:hAnsi="Open Sans" w:cs="Open Sans"/>
          <w:b/>
          <w:bCs/>
          <w:color w:val="31849B" w:themeColor="accent5" w:themeShade="BF"/>
          <w:sz w:val="24"/>
          <w:szCs w:val="24"/>
        </w:rPr>
      </w:pPr>
      <w:r w:rsidRPr="00E632CA">
        <w:rPr>
          <w:rFonts w:ascii="Open Sans" w:hAnsi="Open Sans" w:cs="Open Sans"/>
          <w:b/>
          <w:bCs/>
          <w:color w:val="31849B" w:themeColor="accent5" w:themeShade="BF"/>
          <w:sz w:val="24"/>
          <w:szCs w:val="24"/>
        </w:rPr>
        <w:t>Strategic Partner Membership Application Form – 2025/26</w:t>
      </w:r>
    </w:p>
    <w:p w14:paraId="6A20CFF1" w14:textId="77777777" w:rsidR="00356AC3" w:rsidRPr="00E632CA" w:rsidRDefault="00CB50A1">
      <w:pPr>
        <w:pStyle w:val="Heading2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E632CA">
        <w:rPr>
          <w:rFonts w:ascii="Open Sans" w:hAnsi="Open Sans" w:cs="Open Sans"/>
          <w:color w:val="5F497A" w:themeColor="accent4" w:themeShade="BF"/>
          <w:sz w:val="24"/>
          <w:szCs w:val="24"/>
        </w:rPr>
        <w:t>Section 1: Applicant Details</w:t>
      </w:r>
    </w:p>
    <w:p w14:paraId="07D639D4" w14:textId="4A555F2E" w:rsidR="00356AC3" w:rsidRPr="00E632CA" w:rsidRDefault="00CB50A1">
      <w:pPr>
        <w:rPr>
          <w:rFonts w:ascii="Open Sans" w:hAnsi="Open Sans" w:cs="Open Sans"/>
          <w:b/>
          <w:bCs/>
          <w:sz w:val="24"/>
          <w:szCs w:val="24"/>
        </w:rPr>
      </w:pPr>
      <w:proofErr w:type="spellStart"/>
      <w:r w:rsidRPr="00E632CA">
        <w:rPr>
          <w:rFonts w:ascii="Open Sans" w:hAnsi="Open Sans" w:cs="Open Sans"/>
          <w:b/>
          <w:bCs/>
          <w:sz w:val="24"/>
          <w:szCs w:val="24"/>
        </w:rPr>
        <w:t>Organisation</w:t>
      </w:r>
      <w:proofErr w:type="spellEnd"/>
      <w:r w:rsidRPr="00E632CA">
        <w:rPr>
          <w:rFonts w:ascii="Open Sans" w:hAnsi="Open Sans" w:cs="Open Sans"/>
          <w:b/>
          <w:bCs/>
          <w:sz w:val="24"/>
          <w:szCs w:val="24"/>
        </w:rPr>
        <w:t xml:space="preserve"> Name (Full official name)</w:t>
      </w:r>
      <w:r w:rsidR="00F65BBD" w:rsidRPr="00E632CA">
        <w:rPr>
          <w:rFonts w:ascii="Open Sans" w:hAnsi="Open Sans" w:cs="Open Sans"/>
          <w:b/>
          <w:bCs/>
          <w:sz w:val="24"/>
          <w:szCs w:val="24"/>
        </w:rPr>
        <w:t xml:space="preserve">: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2085908621"/>
          <w:placeholder>
            <w:docPart w:val="F2B16837E7634F0CBD01CFB6D0590AAC"/>
          </w:placeholder>
          <w:showingPlcHdr/>
          <w:text/>
        </w:sdtPr>
        <w:sdtEndPr/>
        <w:sdtContent>
          <w:r w:rsidR="00F65BBD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4075355C" w14:textId="016DECBF" w:rsidR="00356AC3" w:rsidRPr="00E632CA" w:rsidRDefault="00CB50A1">
      <w:p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Abbreviated Name (if applicable):</w:t>
      </w:r>
      <w:r w:rsidR="00F65BBD" w:rsidRPr="00E632CA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399910237"/>
          <w:placeholder>
            <w:docPart w:val="A8061B31F4D24529AF55A618603B8D05"/>
          </w:placeholder>
          <w:showingPlcHdr/>
          <w:text/>
        </w:sdtPr>
        <w:sdtEndPr/>
        <w:sdtContent>
          <w:r w:rsidR="00F65BBD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6B8CDEDD" w14:textId="715F72F4" w:rsidR="00356AC3" w:rsidRPr="00E632CA" w:rsidRDefault="00CB50A1">
      <w:p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Website:</w:t>
      </w:r>
      <w:r w:rsidR="00CF1B81" w:rsidRPr="00E632CA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1616280439"/>
          <w:placeholder>
            <w:docPart w:val="21782FD87ECC4C668005EFE7A8C987A6"/>
          </w:placeholder>
          <w:showingPlcHdr/>
          <w:text/>
        </w:sdtPr>
        <w:sdtEndPr/>
        <w:sdtContent>
          <w:r w:rsidR="00CF1B81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591D2191" w14:textId="40D590CC" w:rsidR="00F65BBD" w:rsidRPr="00E632CA" w:rsidRDefault="00F65BBD">
      <w:p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Social Media:</w:t>
      </w:r>
      <w:r w:rsidR="00CF1B81" w:rsidRPr="00E632CA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762573733"/>
          <w:placeholder>
            <w:docPart w:val="2A800A06BD1F41B198416AE22985C4B7"/>
          </w:placeholder>
          <w:showingPlcHdr/>
          <w:text/>
        </w:sdtPr>
        <w:sdtEndPr/>
        <w:sdtContent>
          <w:r w:rsidR="00CF1B81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164EB953" w14:textId="0010455F" w:rsidR="00356AC3" w:rsidRPr="00E632CA" w:rsidRDefault="00CB50A1">
      <w:p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Primary Contact Person</w:t>
      </w:r>
    </w:p>
    <w:p w14:paraId="65287480" w14:textId="129890FD" w:rsidR="00356AC3" w:rsidRPr="00E632CA" w:rsidRDefault="00CB50A1" w:rsidP="00CF1B81">
      <w:pPr>
        <w:pStyle w:val="ListParagraph"/>
        <w:numPr>
          <w:ilvl w:val="0"/>
          <w:numId w:val="10"/>
        </w:num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Name:</w:t>
      </w:r>
      <w:r w:rsidR="00CF1B81" w:rsidRPr="00E632CA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1083068604"/>
          <w:placeholder>
            <w:docPart w:val="4FDB3BBF1E53432CAA70495E841922F9"/>
          </w:placeholder>
          <w:showingPlcHdr/>
          <w:text/>
        </w:sdtPr>
        <w:sdtEndPr/>
        <w:sdtContent>
          <w:r w:rsidR="00CF1B81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5C0A3A0D" w14:textId="47CEEE4D" w:rsidR="00356AC3" w:rsidRPr="00E632CA" w:rsidRDefault="00CB50A1" w:rsidP="00CF1B81">
      <w:pPr>
        <w:pStyle w:val="ListParagraph"/>
        <w:numPr>
          <w:ilvl w:val="0"/>
          <w:numId w:val="10"/>
        </w:num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Position / Role:</w:t>
      </w:r>
      <w:r w:rsidR="00CF1B81" w:rsidRPr="00E632CA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1562216907"/>
          <w:placeholder>
            <w:docPart w:val="8FBE9BDA57FC4E3DB92D6393491EBD17"/>
          </w:placeholder>
          <w:showingPlcHdr/>
          <w:text/>
        </w:sdtPr>
        <w:sdtEndPr/>
        <w:sdtContent>
          <w:r w:rsidR="00CF1B81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0F61DF9D" w14:textId="796C38D5" w:rsidR="00356AC3" w:rsidRPr="00E632CA" w:rsidRDefault="00CB50A1" w:rsidP="00CF1B81">
      <w:pPr>
        <w:pStyle w:val="ListParagraph"/>
        <w:numPr>
          <w:ilvl w:val="0"/>
          <w:numId w:val="10"/>
        </w:num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Email:</w:t>
      </w:r>
      <w:r w:rsidR="00CF1B81" w:rsidRPr="00E632CA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1650509742"/>
          <w:placeholder>
            <w:docPart w:val="73B547B4B3134772BB8CA8E75936AE79"/>
          </w:placeholder>
          <w:showingPlcHdr/>
          <w:text/>
        </w:sdtPr>
        <w:sdtEndPr/>
        <w:sdtContent>
          <w:r w:rsidR="00CF1B81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38CC4A2D" w14:textId="6A95ACEC" w:rsidR="00356AC3" w:rsidRPr="00E632CA" w:rsidRDefault="00CB50A1" w:rsidP="00CF1B81">
      <w:pPr>
        <w:pStyle w:val="ListParagraph"/>
        <w:numPr>
          <w:ilvl w:val="0"/>
          <w:numId w:val="10"/>
        </w:num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Phone:</w:t>
      </w:r>
      <w:r w:rsidR="00CF1B81" w:rsidRPr="00E632CA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1624878240"/>
          <w:placeholder>
            <w:docPart w:val="7B542FDF630F4D91A3C8F7ECC25A718B"/>
          </w:placeholder>
          <w:showingPlcHdr/>
          <w:text/>
        </w:sdtPr>
        <w:sdtEndPr/>
        <w:sdtContent>
          <w:r w:rsidR="00CF1B81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5547BF10" w14:textId="3D966448" w:rsidR="005A09BA" w:rsidRPr="00E632CA" w:rsidRDefault="005A09BA" w:rsidP="005A09BA">
      <w:p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Secondary Contact Person (optional)</w:t>
      </w:r>
    </w:p>
    <w:p w14:paraId="77D37740" w14:textId="65417937" w:rsidR="00356AC3" w:rsidRPr="00E632CA" w:rsidRDefault="00CB50A1" w:rsidP="007C1F33">
      <w:pPr>
        <w:pStyle w:val="ListParagraph"/>
        <w:numPr>
          <w:ilvl w:val="0"/>
          <w:numId w:val="12"/>
        </w:num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Name:</w:t>
      </w:r>
      <w:r w:rsidR="007C1F33" w:rsidRPr="00E632CA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1048835144"/>
          <w:placeholder>
            <w:docPart w:val="F662A0037422434494698335870472A6"/>
          </w:placeholder>
          <w:showingPlcHdr/>
          <w:text/>
        </w:sdtPr>
        <w:sdtEndPr/>
        <w:sdtContent>
          <w:r w:rsidR="007C1F33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0692B96E" w14:textId="7785451D" w:rsidR="00356AC3" w:rsidRPr="00E632CA" w:rsidRDefault="00CB50A1" w:rsidP="007C1F33">
      <w:pPr>
        <w:pStyle w:val="ListParagraph"/>
        <w:numPr>
          <w:ilvl w:val="0"/>
          <w:numId w:val="12"/>
        </w:num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Position / Role:</w:t>
      </w:r>
      <w:r w:rsidR="007C1F33" w:rsidRPr="00E632CA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268542601"/>
          <w:placeholder>
            <w:docPart w:val="FD86663C30E140D1884935C617EA30F8"/>
          </w:placeholder>
          <w:showingPlcHdr/>
          <w:text/>
        </w:sdtPr>
        <w:sdtEndPr/>
        <w:sdtContent>
          <w:r w:rsidR="007C1F33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45E06915" w14:textId="048AC4EC" w:rsidR="00356AC3" w:rsidRPr="00E632CA" w:rsidRDefault="00CB50A1" w:rsidP="007C1F33">
      <w:pPr>
        <w:pStyle w:val="ListParagraph"/>
        <w:numPr>
          <w:ilvl w:val="0"/>
          <w:numId w:val="12"/>
        </w:num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Email:</w:t>
      </w:r>
      <w:r w:rsidR="007C1F33" w:rsidRPr="00E632CA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773163675"/>
          <w:placeholder>
            <w:docPart w:val="8F599207EA8B48ECB3EC78376BA02E07"/>
          </w:placeholder>
          <w:showingPlcHdr/>
          <w:text/>
        </w:sdtPr>
        <w:sdtEndPr/>
        <w:sdtContent>
          <w:r w:rsidR="007C1F33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4D2C2657" w14:textId="59118307" w:rsidR="00356AC3" w:rsidRPr="00E632CA" w:rsidRDefault="00CB50A1" w:rsidP="007C1F33">
      <w:pPr>
        <w:pStyle w:val="ListParagraph"/>
        <w:numPr>
          <w:ilvl w:val="0"/>
          <w:numId w:val="12"/>
        </w:num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Phone:</w:t>
      </w:r>
      <w:r w:rsidR="007C1F33" w:rsidRPr="00E632CA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256261771"/>
          <w:placeholder>
            <w:docPart w:val="A42E6E2F8A3345B8AACE322E04EF05E1"/>
          </w:placeholder>
          <w:showingPlcHdr/>
          <w:text/>
        </w:sdtPr>
        <w:sdtEndPr/>
        <w:sdtContent>
          <w:r w:rsidR="007C1F33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31C7BE09" w14:textId="77777777" w:rsidR="00356AC3" w:rsidRPr="00E632CA" w:rsidRDefault="00CB50A1">
      <w:pPr>
        <w:pStyle w:val="Heading2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E632CA">
        <w:rPr>
          <w:rFonts w:ascii="Open Sans" w:hAnsi="Open Sans" w:cs="Open Sans"/>
          <w:color w:val="5F497A" w:themeColor="accent4" w:themeShade="BF"/>
          <w:sz w:val="24"/>
          <w:szCs w:val="24"/>
        </w:rPr>
        <w:t xml:space="preserve">Section 2: About Your </w:t>
      </w:r>
      <w:proofErr w:type="spellStart"/>
      <w:r w:rsidRPr="00E632CA">
        <w:rPr>
          <w:rFonts w:ascii="Open Sans" w:hAnsi="Open Sans" w:cs="Open Sans"/>
          <w:color w:val="5F497A" w:themeColor="accent4" w:themeShade="BF"/>
          <w:sz w:val="24"/>
          <w:szCs w:val="24"/>
        </w:rPr>
        <w:t>Organisation</w:t>
      </w:r>
      <w:proofErr w:type="spellEnd"/>
    </w:p>
    <w:p w14:paraId="56D21E5C" w14:textId="3D6C9F44" w:rsidR="00356AC3" w:rsidRPr="00E632CA" w:rsidRDefault="00CB50A1" w:rsidP="006C2FE6">
      <w:pPr>
        <w:pStyle w:val="ListParagraph"/>
        <w:numPr>
          <w:ilvl w:val="0"/>
          <w:numId w:val="15"/>
        </w:num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 xml:space="preserve">Brief Description of Your </w:t>
      </w:r>
      <w:proofErr w:type="spellStart"/>
      <w:r w:rsidRPr="00E632CA">
        <w:rPr>
          <w:rFonts w:ascii="Open Sans" w:hAnsi="Open Sans" w:cs="Open Sans"/>
          <w:b/>
          <w:bCs/>
          <w:sz w:val="24"/>
          <w:szCs w:val="24"/>
        </w:rPr>
        <w:t>Organisation</w:t>
      </w:r>
      <w:proofErr w:type="spellEnd"/>
      <w:r w:rsidR="007C1F33" w:rsidRPr="00E632CA">
        <w:rPr>
          <w:rFonts w:ascii="Open Sans" w:hAnsi="Open Sans" w:cs="Open Sans"/>
          <w:b/>
          <w:bCs/>
          <w:sz w:val="24"/>
          <w:szCs w:val="24"/>
        </w:rPr>
        <w:t>:</w:t>
      </w:r>
    </w:p>
    <w:sdt>
      <w:sdtPr>
        <w:rPr>
          <w:rFonts w:ascii="Open Sans" w:hAnsi="Open Sans" w:cs="Open Sans"/>
          <w:sz w:val="24"/>
          <w:szCs w:val="24"/>
        </w:rPr>
        <w:id w:val="2040860737"/>
        <w:placeholder>
          <w:docPart w:val="14978BAB01FD4F36944999029FF7DDC0"/>
        </w:placeholder>
        <w:showingPlcHdr/>
        <w:text/>
      </w:sdtPr>
      <w:sdtEndPr/>
      <w:sdtContent>
        <w:p w14:paraId="4CFDBDF1" w14:textId="0CBF1B08" w:rsidR="00861D56" w:rsidRPr="00E632CA" w:rsidRDefault="006C2FE6" w:rsidP="006C2FE6">
          <w:pPr>
            <w:ind w:left="1080"/>
            <w:rPr>
              <w:rFonts w:ascii="Open Sans" w:hAnsi="Open Sans" w:cs="Open Sans"/>
              <w:sz w:val="24"/>
              <w:szCs w:val="24"/>
            </w:rPr>
          </w:pPr>
          <w:r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p>
      </w:sdtContent>
    </w:sdt>
    <w:p w14:paraId="55E38703" w14:textId="34FEB3F1" w:rsidR="00356AC3" w:rsidRPr="00E632CA" w:rsidRDefault="00CB50A1" w:rsidP="006C2FE6">
      <w:pPr>
        <w:pStyle w:val="ListParagraph"/>
        <w:numPr>
          <w:ilvl w:val="0"/>
          <w:numId w:val="15"/>
        </w:numPr>
        <w:rPr>
          <w:rFonts w:ascii="Open Sans" w:hAnsi="Open Sans" w:cs="Open Sans"/>
          <w:b/>
          <w:bCs/>
          <w:sz w:val="24"/>
          <w:szCs w:val="24"/>
        </w:rPr>
      </w:pPr>
      <w:r w:rsidRPr="00E632CA">
        <w:rPr>
          <w:rFonts w:ascii="Open Sans" w:hAnsi="Open Sans" w:cs="Open Sans"/>
          <w:b/>
          <w:bCs/>
          <w:sz w:val="24"/>
          <w:szCs w:val="24"/>
        </w:rPr>
        <w:t>Year Established:</w:t>
      </w:r>
      <w:r w:rsidR="006C2FE6" w:rsidRPr="00E632CA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1200435978"/>
          <w:placeholder>
            <w:docPart w:val="938458ADB2664E17AE98307869ADBA28"/>
          </w:placeholder>
          <w:showingPlcHdr/>
          <w:text/>
        </w:sdtPr>
        <w:sdtEndPr/>
        <w:sdtContent>
          <w:r w:rsidR="006C2FE6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68C5D770" w14:textId="4870BBC3" w:rsidR="00B55458" w:rsidRPr="00E632CA" w:rsidRDefault="00CB50A1" w:rsidP="006C2FE6">
      <w:pPr>
        <w:pStyle w:val="ListParagraph"/>
        <w:numPr>
          <w:ilvl w:val="0"/>
          <w:numId w:val="15"/>
        </w:numPr>
        <w:rPr>
          <w:rFonts w:ascii="Open Sans" w:hAnsi="Open Sans" w:cs="Open Sans"/>
          <w:sz w:val="24"/>
          <w:szCs w:val="24"/>
        </w:rPr>
      </w:pPr>
      <w:proofErr w:type="spellStart"/>
      <w:r w:rsidRPr="00E632CA">
        <w:rPr>
          <w:rFonts w:ascii="Open Sans" w:hAnsi="Open Sans" w:cs="Open Sans"/>
          <w:b/>
          <w:bCs/>
          <w:sz w:val="24"/>
          <w:szCs w:val="24"/>
        </w:rPr>
        <w:t>Organisation</w:t>
      </w:r>
      <w:proofErr w:type="spellEnd"/>
      <w:r w:rsidRPr="00E632CA">
        <w:rPr>
          <w:rFonts w:ascii="Open Sans" w:hAnsi="Open Sans" w:cs="Open Sans"/>
          <w:b/>
          <w:bCs/>
          <w:sz w:val="24"/>
          <w:szCs w:val="24"/>
        </w:rPr>
        <w:t xml:space="preserve"> Type:</w:t>
      </w:r>
      <w:r w:rsidRPr="00E632CA">
        <w:rPr>
          <w:rFonts w:ascii="Open Sans" w:hAnsi="Open Sans" w:cs="Open Sans"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sz w:val="24"/>
            <w:szCs w:val="24"/>
          </w:rPr>
          <w:id w:val="-2123062416"/>
          <w:lock w:val="sdtLocked"/>
          <w:placeholder>
            <w:docPart w:val="4187A58ACF174269A85408AB682957BA"/>
          </w:placeholder>
          <w:showingPlcHdr/>
          <w:dropDownList>
            <w:listItem w:value="Choose an item."/>
            <w:listItem w:displayText="Government Department" w:value="Government Department"/>
            <w:listItem w:displayText="Statutory Body" w:value="Statutory Body"/>
            <w:listItem w:displayText="Arms-Length Body" w:value="Arms-Length Body"/>
            <w:listItem w:displayText="Academic Institution" w:value="Academic Institution"/>
            <w:listItem w:displayText="Research Collaboration" w:value="Research Collaboration"/>
            <w:listItem w:displayText="Other" w:value="Other"/>
          </w:dropDownList>
        </w:sdtPr>
        <w:sdtEndPr/>
        <w:sdtContent>
          <w:r w:rsidR="009817C4" w:rsidRPr="00E632CA">
            <w:rPr>
              <w:rStyle w:val="PlaceholderText"/>
              <w:rFonts w:ascii="Open Sans" w:hAnsi="Open Sans" w:cs="Open Sans"/>
              <w:sz w:val="24"/>
              <w:szCs w:val="24"/>
            </w:rPr>
            <w:t>Choose an item.</w:t>
          </w:r>
        </w:sdtContent>
      </w:sdt>
    </w:p>
    <w:p w14:paraId="0BDB241A" w14:textId="77777777" w:rsidR="00A9224E" w:rsidRDefault="00CB50A1" w:rsidP="006C2FE6">
      <w:pPr>
        <w:pStyle w:val="ListParagraph"/>
        <w:numPr>
          <w:ilvl w:val="0"/>
          <w:numId w:val="15"/>
        </w:numPr>
        <w:rPr>
          <w:rFonts w:ascii="Open Sans" w:hAnsi="Open Sans" w:cs="Open Sans"/>
          <w:sz w:val="24"/>
          <w:szCs w:val="24"/>
        </w:rPr>
      </w:pPr>
      <w:r w:rsidRPr="00E632CA">
        <w:rPr>
          <w:rFonts w:ascii="Open Sans" w:hAnsi="Open Sans" w:cs="Open Sans"/>
          <w:sz w:val="24"/>
          <w:szCs w:val="24"/>
        </w:rPr>
        <w:t xml:space="preserve">Key Sectors You Work In: </w:t>
      </w:r>
    </w:p>
    <w:p w14:paraId="2E53F320" w14:textId="436CA577" w:rsidR="00054610" w:rsidRDefault="00FF098A" w:rsidP="00054610">
      <w:pPr>
        <w:pStyle w:val="ListParagraph"/>
        <w:spacing w:after="0" w:line="360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-1721509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610">
            <w:rPr>
              <w:rFonts w:ascii="MS Gothic" w:eastAsia="MS Gothic" w:hAnsi="MS Gothic" w:cs="Open Sans" w:hint="eastAsia"/>
              <w:sz w:val="24"/>
              <w:szCs w:val="24"/>
            </w:rPr>
            <w:t>☐</w:t>
          </w:r>
        </w:sdtContent>
      </w:sdt>
      <w:r w:rsidR="00054610" w:rsidRPr="00881C4C">
        <w:rPr>
          <w:rFonts w:ascii="Open Sans" w:hAnsi="Open Sans" w:cs="Open Sans"/>
          <w:sz w:val="24"/>
          <w:szCs w:val="24"/>
        </w:rPr>
        <w:t>Health</w:t>
      </w:r>
      <w:r w:rsidR="00054610" w:rsidRPr="00881C4C">
        <w:rPr>
          <w:rFonts w:ascii="Open Sans" w:hAnsi="Open Sans" w:cs="Open Sans"/>
          <w:sz w:val="24"/>
          <w:szCs w:val="24"/>
        </w:rPr>
        <w:br/>
      </w:r>
      <w:sdt>
        <w:sdtPr>
          <w:rPr>
            <w:rFonts w:ascii="Open Sans" w:hAnsi="Open Sans" w:cs="Open Sans"/>
            <w:sz w:val="24"/>
            <w:szCs w:val="24"/>
          </w:rPr>
          <w:id w:val="869270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610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4610" w:rsidRPr="00881C4C">
        <w:rPr>
          <w:rFonts w:ascii="Open Sans" w:hAnsi="Open Sans" w:cs="Open Sans"/>
          <w:sz w:val="24"/>
          <w:szCs w:val="24"/>
        </w:rPr>
        <w:t>Social Care</w:t>
      </w:r>
      <w:r w:rsidR="00054610" w:rsidRPr="00881C4C">
        <w:rPr>
          <w:rFonts w:ascii="Open Sans" w:hAnsi="Open Sans" w:cs="Open Sans"/>
          <w:sz w:val="24"/>
          <w:szCs w:val="24"/>
        </w:rPr>
        <w:br/>
      </w:r>
      <w:sdt>
        <w:sdtPr>
          <w:rPr>
            <w:rFonts w:ascii="Open Sans" w:hAnsi="Open Sans" w:cs="Open Sans"/>
            <w:sz w:val="24"/>
            <w:szCs w:val="24"/>
          </w:rPr>
          <w:id w:val="-1261289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610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4610" w:rsidRPr="00881C4C">
        <w:rPr>
          <w:rFonts w:ascii="Open Sans" w:hAnsi="Open Sans" w:cs="Open Sans"/>
          <w:sz w:val="24"/>
          <w:szCs w:val="24"/>
        </w:rPr>
        <w:t>Community Health and Wellbeing</w:t>
      </w:r>
    </w:p>
    <w:p w14:paraId="07F6C985" w14:textId="50D86B37" w:rsidR="001E68B6" w:rsidRDefault="00FF098A" w:rsidP="00054610">
      <w:pPr>
        <w:pStyle w:val="ListParagraph"/>
        <w:spacing w:after="0" w:line="360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349309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8B6">
            <w:rPr>
              <w:rFonts w:ascii="MS Gothic" w:eastAsia="MS Gothic" w:hAnsi="MS Gothic" w:cs="Open Sans" w:hint="eastAsia"/>
              <w:sz w:val="24"/>
              <w:szCs w:val="24"/>
            </w:rPr>
            <w:t>☐</w:t>
          </w:r>
        </w:sdtContent>
      </w:sdt>
      <w:r w:rsidR="001E68B6">
        <w:rPr>
          <w:rFonts w:ascii="Open Sans" w:hAnsi="Open Sans" w:cs="Open Sans"/>
          <w:sz w:val="24"/>
          <w:szCs w:val="24"/>
        </w:rPr>
        <w:t>Research &amp; Innovation</w:t>
      </w:r>
    </w:p>
    <w:p w14:paraId="27DA5718" w14:textId="08822774" w:rsidR="001E68B6" w:rsidRPr="00881C4C" w:rsidRDefault="00FF098A" w:rsidP="00054610">
      <w:pPr>
        <w:pStyle w:val="ListParagraph"/>
        <w:spacing w:after="0" w:line="360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-1148965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68B6">
            <w:rPr>
              <w:rFonts w:ascii="MS Gothic" w:eastAsia="MS Gothic" w:hAnsi="MS Gothic" w:cs="Open Sans" w:hint="eastAsia"/>
              <w:sz w:val="24"/>
              <w:szCs w:val="24"/>
            </w:rPr>
            <w:t>☐</w:t>
          </w:r>
        </w:sdtContent>
      </w:sdt>
      <w:r w:rsidR="001E68B6">
        <w:rPr>
          <w:rFonts w:ascii="Open Sans" w:hAnsi="Open Sans" w:cs="Open Sans"/>
          <w:sz w:val="24"/>
          <w:szCs w:val="24"/>
        </w:rPr>
        <w:t>Policy &amp; Advocacy</w:t>
      </w:r>
    </w:p>
    <w:p w14:paraId="65A2E9C4" w14:textId="77777777" w:rsidR="00054610" w:rsidRPr="00881C4C" w:rsidRDefault="00FF098A" w:rsidP="00054610">
      <w:pPr>
        <w:pStyle w:val="ListParagraph"/>
        <w:spacing w:after="0" w:line="360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-1230843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610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4610" w:rsidRPr="00881C4C">
        <w:rPr>
          <w:rFonts w:ascii="Open Sans" w:hAnsi="Open Sans" w:cs="Open Sans"/>
          <w:sz w:val="24"/>
          <w:szCs w:val="24"/>
        </w:rPr>
        <w:t>Other (please specify):</w:t>
      </w:r>
      <w:sdt>
        <w:sdtPr>
          <w:rPr>
            <w:rFonts w:ascii="Open Sans" w:hAnsi="Open Sans" w:cs="Open Sans"/>
            <w:sz w:val="24"/>
            <w:szCs w:val="24"/>
          </w:rPr>
          <w:id w:val="1489983245"/>
          <w:placeholder>
            <w:docPart w:val="314A1358C2934FB296365CB37A388F6D"/>
          </w:placeholder>
          <w:showingPlcHdr/>
          <w:text/>
        </w:sdtPr>
        <w:sdtEndPr/>
        <w:sdtContent>
          <w:r w:rsidR="00054610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02084BC6" w14:textId="46951B7F" w:rsidR="009633DD" w:rsidRPr="009633DD" w:rsidRDefault="00CB50A1" w:rsidP="006C2FE6">
      <w:pPr>
        <w:pStyle w:val="ListParagraph"/>
        <w:numPr>
          <w:ilvl w:val="0"/>
          <w:numId w:val="15"/>
        </w:numPr>
        <w:rPr>
          <w:rFonts w:ascii="Open Sans" w:hAnsi="Open Sans" w:cs="Open Sans"/>
          <w:b/>
          <w:bCs/>
          <w:sz w:val="24"/>
          <w:szCs w:val="24"/>
        </w:rPr>
      </w:pPr>
      <w:r w:rsidRPr="009633DD">
        <w:rPr>
          <w:rFonts w:ascii="Open Sans" w:hAnsi="Open Sans" w:cs="Open Sans"/>
          <w:b/>
          <w:bCs/>
          <w:sz w:val="24"/>
          <w:szCs w:val="24"/>
        </w:rPr>
        <w:t>Geographic Coverage</w:t>
      </w:r>
    </w:p>
    <w:p w14:paraId="55BAF31F" w14:textId="551F4295" w:rsidR="009633DD" w:rsidRPr="00881C4C" w:rsidRDefault="00FF098A" w:rsidP="009633DD">
      <w:pPr>
        <w:pStyle w:val="ListParagraph"/>
        <w:spacing w:after="0" w:line="360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-963577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3DD">
            <w:rPr>
              <w:rFonts w:ascii="MS Gothic" w:eastAsia="MS Gothic" w:hAnsi="MS Gothic" w:cs="Open Sans" w:hint="eastAsia"/>
              <w:sz w:val="24"/>
              <w:szCs w:val="24"/>
            </w:rPr>
            <w:t>☐</w:t>
          </w:r>
        </w:sdtContent>
      </w:sdt>
      <w:r w:rsidR="009633DD" w:rsidRPr="00881C4C">
        <w:rPr>
          <w:rFonts w:ascii="Open Sans" w:hAnsi="Open Sans" w:cs="Open Sans"/>
          <w:sz w:val="24"/>
          <w:szCs w:val="24"/>
        </w:rPr>
        <w:t>UK wide</w:t>
      </w:r>
    </w:p>
    <w:p w14:paraId="000DD697" w14:textId="77777777" w:rsidR="009633DD" w:rsidRPr="00881C4C" w:rsidRDefault="00FF098A" w:rsidP="009633DD">
      <w:pPr>
        <w:pStyle w:val="ListParagraph"/>
        <w:spacing w:after="0" w:line="360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751549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3DD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633DD" w:rsidRPr="00881C4C">
        <w:rPr>
          <w:rFonts w:ascii="Open Sans" w:hAnsi="Open Sans" w:cs="Open Sans"/>
          <w:sz w:val="24"/>
          <w:szCs w:val="24"/>
        </w:rPr>
        <w:t xml:space="preserve"> All Ireland </w:t>
      </w:r>
    </w:p>
    <w:p w14:paraId="2DEE08AB" w14:textId="77777777" w:rsidR="009633DD" w:rsidRPr="00881C4C" w:rsidRDefault="00FF098A" w:rsidP="009633DD">
      <w:pPr>
        <w:pStyle w:val="ListParagraph"/>
        <w:spacing w:after="0" w:line="360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-137265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3DD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633DD" w:rsidRPr="00881C4C">
        <w:rPr>
          <w:rFonts w:ascii="Open Sans" w:hAnsi="Open Sans" w:cs="Open Sans"/>
          <w:sz w:val="24"/>
          <w:szCs w:val="24"/>
        </w:rPr>
        <w:t xml:space="preserve"> Northern Ireland-wide</w:t>
      </w:r>
      <w:r w:rsidR="009633DD" w:rsidRPr="00881C4C">
        <w:rPr>
          <w:rFonts w:ascii="Open Sans" w:hAnsi="Open Sans" w:cs="Open Sans"/>
          <w:sz w:val="24"/>
          <w:szCs w:val="24"/>
        </w:rPr>
        <w:br/>
      </w:r>
      <w:sdt>
        <w:sdtPr>
          <w:rPr>
            <w:rFonts w:ascii="Open Sans" w:hAnsi="Open Sans" w:cs="Open Sans"/>
            <w:sz w:val="24"/>
            <w:szCs w:val="24"/>
          </w:rPr>
          <w:id w:val="-1107801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3DD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633DD" w:rsidRPr="00881C4C">
        <w:rPr>
          <w:rFonts w:ascii="Open Sans" w:hAnsi="Open Sans" w:cs="Open Sans"/>
          <w:sz w:val="24"/>
          <w:szCs w:val="24"/>
        </w:rPr>
        <w:t xml:space="preserve"> Regional (please specify </w:t>
      </w:r>
      <w:proofErr w:type="spellStart"/>
      <w:r w:rsidR="009633DD" w:rsidRPr="00881C4C">
        <w:rPr>
          <w:rFonts w:ascii="Open Sans" w:hAnsi="Open Sans" w:cs="Open Sans"/>
          <w:sz w:val="24"/>
          <w:szCs w:val="24"/>
        </w:rPr>
        <w:t>eg</w:t>
      </w:r>
      <w:proofErr w:type="spellEnd"/>
      <w:r w:rsidR="009633DD" w:rsidRPr="00881C4C">
        <w:rPr>
          <w:rFonts w:ascii="Open Sans" w:hAnsi="Open Sans" w:cs="Open Sans"/>
          <w:sz w:val="24"/>
          <w:szCs w:val="24"/>
        </w:rPr>
        <w:t xml:space="preserve"> Trust or Council area): </w:t>
      </w:r>
      <w:sdt>
        <w:sdtPr>
          <w:rPr>
            <w:rFonts w:ascii="Open Sans" w:hAnsi="Open Sans" w:cs="Open Sans"/>
            <w:sz w:val="24"/>
            <w:szCs w:val="24"/>
          </w:rPr>
          <w:id w:val="568467882"/>
          <w:placeholder>
            <w:docPart w:val="CA751DF71D124B978DC524B8F8DDAE82"/>
          </w:placeholder>
          <w:showingPlcHdr/>
          <w:text/>
        </w:sdtPr>
        <w:sdtEndPr/>
        <w:sdtContent>
          <w:r w:rsidR="009633DD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  <w:r w:rsidR="009633DD" w:rsidRPr="00881C4C">
        <w:rPr>
          <w:rFonts w:ascii="Open Sans" w:hAnsi="Open Sans" w:cs="Open Sans"/>
          <w:sz w:val="24"/>
          <w:szCs w:val="24"/>
        </w:rPr>
        <w:br/>
      </w:r>
      <w:sdt>
        <w:sdtPr>
          <w:rPr>
            <w:rFonts w:ascii="Open Sans" w:hAnsi="Open Sans" w:cs="Open Sans"/>
            <w:sz w:val="24"/>
            <w:szCs w:val="24"/>
          </w:rPr>
          <w:id w:val="-180060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33DD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633DD" w:rsidRPr="00881C4C">
        <w:rPr>
          <w:rFonts w:ascii="Open Sans" w:hAnsi="Open Sans" w:cs="Open Sans"/>
          <w:sz w:val="24"/>
          <w:szCs w:val="24"/>
        </w:rPr>
        <w:t xml:space="preserve"> Local (please specify): </w:t>
      </w:r>
      <w:sdt>
        <w:sdtPr>
          <w:rPr>
            <w:rFonts w:ascii="Open Sans" w:hAnsi="Open Sans" w:cs="Open Sans"/>
            <w:sz w:val="24"/>
            <w:szCs w:val="24"/>
          </w:rPr>
          <w:id w:val="314147882"/>
          <w:placeholder>
            <w:docPart w:val="CA751DF71D124B978DC524B8F8DDAE82"/>
          </w:placeholder>
          <w:showingPlcHdr/>
          <w:text/>
        </w:sdtPr>
        <w:sdtEndPr/>
        <w:sdtContent>
          <w:r w:rsidR="009633DD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6F4C1B29" w14:textId="77777777" w:rsidR="009633DD" w:rsidRDefault="009633DD" w:rsidP="009633DD">
      <w:pPr>
        <w:pStyle w:val="ListParagraph"/>
        <w:rPr>
          <w:rFonts w:ascii="Open Sans" w:hAnsi="Open Sans" w:cs="Open Sans"/>
          <w:sz w:val="24"/>
          <w:szCs w:val="24"/>
        </w:rPr>
      </w:pPr>
    </w:p>
    <w:p w14:paraId="16581654" w14:textId="77777777" w:rsidR="00356AC3" w:rsidRPr="00E632CA" w:rsidRDefault="00CB50A1">
      <w:pPr>
        <w:pStyle w:val="Heading2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E632CA">
        <w:rPr>
          <w:rFonts w:ascii="Open Sans" w:hAnsi="Open Sans" w:cs="Open Sans"/>
          <w:color w:val="5F497A" w:themeColor="accent4" w:themeShade="BF"/>
          <w:sz w:val="24"/>
          <w:szCs w:val="24"/>
        </w:rPr>
        <w:t>Section 3: Membership Responsibilities</w:t>
      </w:r>
    </w:p>
    <w:p w14:paraId="39C50F87" w14:textId="77777777" w:rsidR="000206AE" w:rsidRDefault="00CB50A1" w:rsidP="000206AE">
      <w:pPr>
        <w:pStyle w:val="ListParagraph"/>
        <w:numPr>
          <w:ilvl w:val="0"/>
          <w:numId w:val="17"/>
        </w:numPr>
        <w:rPr>
          <w:rFonts w:ascii="Open Sans" w:hAnsi="Open Sans" w:cs="Open Sans"/>
          <w:sz w:val="24"/>
          <w:szCs w:val="24"/>
        </w:rPr>
      </w:pPr>
      <w:r w:rsidRPr="000206AE">
        <w:rPr>
          <w:rFonts w:ascii="Open Sans" w:hAnsi="Open Sans" w:cs="Open Sans"/>
          <w:sz w:val="24"/>
          <w:szCs w:val="24"/>
        </w:rPr>
        <w:t>Actively contribute to NIHC’s strategic objectives.</w:t>
      </w:r>
    </w:p>
    <w:p w14:paraId="5111F2E1" w14:textId="77777777" w:rsidR="000206AE" w:rsidRDefault="00CB50A1" w:rsidP="000206AE">
      <w:pPr>
        <w:pStyle w:val="ListParagraph"/>
        <w:numPr>
          <w:ilvl w:val="0"/>
          <w:numId w:val="17"/>
        </w:numPr>
        <w:rPr>
          <w:rFonts w:ascii="Open Sans" w:hAnsi="Open Sans" w:cs="Open Sans"/>
          <w:sz w:val="24"/>
          <w:szCs w:val="24"/>
        </w:rPr>
      </w:pPr>
      <w:r w:rsidRPr="000206AE">
        <w:rPr>
          <w:rFonts w:ascii="Open Sans" w:hAnsi="Open Sans" w:cs="Open Sans"/>
          <w:sz w:val="24"/>
          <w:szCs w:val="24"/>
        </w:rPr>
        <w:t>Participate in NIHC activities, forums, and working groups</w:t>
      </w:r>
      <w:r w:rsidR="00DC0DBA" w:rsidRPr="000206AE">
        <w:rPr>
          <w:rFonts w:ascii="Open Sans" w:hAnsi="Open Sans" w:cs="Open Sans"/>
          <w:sz w:val="24"/>
          <w:szCs w:val="24"/>
        </w:rPr>
        <w:t xml:space="preserve"> as appropriate</w:t>
      </w:r>
      <w:r w:rsidRPr="000206AE">
        <w:rPr>
          <w:rFonts w:ascii="Open Sans" w:hAnsi="Open Sans" w:cs="Open Sans"/>
          <w:sz w:val="24"/>
          <w:szCs w:val="24"/>
        </w:rPr>
        <w:t>.</w:t>
      </w:r>
    </w:p>
    <w:p w14:paraId="69C868C7" w14:textId="77777777" w:rsidR="000206AE" w:rsidRDefault="00CB50A1" w:rsidP="000206AE">
      <w:pPr>
        <w:pStyle w:val="ListParagraph"/>
        <w:numPr>
          <w:ilvl w:val="0"/>
          <w:numId w:val="17"/>
        </w:numPr>
        <w:rPr>
          <w:rFonts w:ascii="Open Sans" w:hAnsi="Open Sans" w:cs="Open Sans"/>
          <w:sz w:val="24"/>
          <w:szCs w:val="24"/>
        </w:rPr>
      </w:pPr>
      <w:r w:rsidRPr="000206AE">
        <w:rPr>
          <w:rFonts w:ascii="Open Sans" w:hAnsi="Open Sans" w:cs="Open Sans"/>
          <w:sz w:val="24"/>
          <w:szCs w:val="24"/>
        </w:rPr>
        <w:t>Provide information, evidence, and expertise to support collaborative work.</w:t>
      </w:r>
    </w:p>
    <w:p w14:paraId="4FD73CA2" w14:textId="77777777" w:rsidR="000206AE" w:rsidRDefault="00CB50A1" w:rsidP="000206AE">
      <w:pPr>
        <w:pStyle w:val="ListParagraph"/>
        <w:numPr>
          <w:ilvl w:val="0"/>
          <w:numId w:val="17"/>
        </w:numPr>
        <w:rPr>
          <w:rFonts w:ascii="Open Sans" w:hAnsi="Open Sans" w:cs="Open Sans"/>
          <w:sz w:val="24"/>
          <w:szCs w:val="24"/>
        </w:rPr>
      </w:pPr>
      <w:r w:rsidRPr="000206AE">
        <w:rPr>
          <w:rFonts w:ascii="Open Sans" w:hAnsi="Open Sans" w:cs="Open Sans"/>
          <w:sz w:val="24"/>
          <w:szCs w:val="24"/>
        </w:rPr>
        <w:t xml:space="preserve">Communicate involvement internally </w:t>
      </w:r>
      <w:r w:rsidR="00F10808" w:rsidRPr="000206AE">
        <w:rPr>
          <w:rFonts w:ascii="Open Sans" w:hAnsi="Open Sans" w:cs="Open Sans"/>
          <w:sz w:val="24"/>
          <w:szCs w:val="24"/>
        </w:rPr>
        <w:t>and externally as relevant</w:t>
      </w:r>
      <w:r w:rsidRPr="000206AE">
        <w:rPr>
          <w:rFonts w:ascii="Open Sans" w:hAnsi="Open Sans" w:cs="Open Sans"/>
          <w:sz w:val="24"/>
          <w:szCs w:val="24"/>
        </w:rPr>
        <w:t>.</w:t>
      </w:r>
    </w:p>
    <w:p w14:paraId="4C5D64D7" w14:textId="0C8C64A9" w:rsidR="00356AC3" w:rsidRPr="000206AE" w:rsidRDefault="00CB50A1" w:rsidP="000206AE">
      <w:pPr>
        <w:pStyle w:val="ListParagraph"/>
        <w:numPr>
          <w:ilvl w:val="0"/>
          <w:numId w:val="17"/>
        </w:numPr>
        <w:rPr>
          <w:rFonts w:ascii="Open Sans" w:hAnsi="Open Sans" w:cs="Open Sans"/>
          <w:sz w:val="24"/>
          <w:szCs w:val="24"/>
        </w:rPr>
      </w:pPr>
      <w:r w:rsidRPr="000206AE">
        <w:rPr>
          <w:rFonts w:ascii="Open Sans" w:hAnsi="Open Sans" w:cs="Open Sans"/>
          <w:sz w:val="24"/>
          <w:szCs w:val="24"/>
        </w:rPr>
        <w:t xml:space="preserve">Consent to use of </w:t>
      </w:r>
      <w:proofErr w:type="spellStart"/>
      <w:r w:rsidRPr="000206AE">
        <w:rPr>
          <w:rFonts w:ascii="Open Sans" w:hAnsi="Open Sans" w:cs="Open Sans"/>
          <w:sz w:val="24"/>
          <w:szCs w:val="24"/>
        </w:rPr>
        <w:t>organisation’s</w:t>
      </w:r>
      <w:proofErr w:type="spellEnd"/>
      <w:r w:rsidRPr="000206AE">
        <w:rPr>
          <w:rFonts w:ascii="Open Sans" w:hAnsi="Open Sans" w:cs="Open Sans"/>
          <w:sz w:val="24"/>
          <w:szCs w:val="24"/>
        </w:rPr>
        <w:t xml:space="preserve"> name and logo in NIHC communications.</w:t>
      </w:r>
    </w:p>
    <w:p w14:paraId="35F25B28" w14:textId="5520AAC8" w:rsidR="00356AC3" w:rsidRPr="00E632CA" w:rsidRDefault="00FF098A">
      <w:pPr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2102606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6AE" w:rsidRPr="4D3849B4">
            <w:rPr>
              <w:rFonts w:ascii="MS Gothic" w:eastAsia="MS Gothic" w:hAnsi="MS Gothic" w:cs="Open Sans"/>
              <w:sz w:val="24"/>
              <w:szCs w:val="24"/>
            </w:rPr>
            <w:t>☐</w:t>
          </w:r>
        </w:sdtContent>
      </w:sdt>
      <w:r w:rsidR="00CB50A1" w:rsidRPr="4D3849B4">
        <w:rPr>
          <w:rFonts w:ascii="Open Sans" w:hAnsi="Open Sans" w:cs="Open Sans"/>
          <w:b/>
          <w:bCs/>
          <w:sz w:val="24"/>
          <w:szCs w:val="24"/>
        </w:rPr>
        <w:t>I agree to the above membership responsibilities.</w:t>
      </w:r>
    </w:p>
    <w:p w14:paraId="49C4DFB9" w14:textId="77777777" w:rsidR="00852547" w:rsidRDefault="00852547">
      <w:pPr>
        <w:pStyle w:val="Heading2"/>
        <w:rPr>
          <w:rFonts w:ascii="Open Sans" w:hAnsi="Open Sans" w:cs="Open Sans"/>
          <w:color w:val="5F497A" w:themeColor="accent4" w:themeShade="BF"/>
          <w:sz w:val="24"/>
          <w:szCs w:val="24"/>
        </w:rPr>
      </w:pPr>
    </w:p>
    <w:p w14:paraId="2D9FD936" w14:textId="3E39C845" w:rsidR="00356AC3" w:rsidRPr="00E632CA" w:rsidRDefault="00CB50A1">
      <w:pPr>
        <w:pStyle w:val="Heading2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E632CA">
        <w:rPr>
          <w:rFonts w:ascii="Open Sans" w:hAnsi="Open Sans" w:cs="Open Sans"/>
          <w:color w:val="5F497A" w:themeColor="accent4" w:themeShade="BF"/>
          <w:sz w:val="24"/>
          <w:szCs w:val="24"/>
        </w:rPr>
        <w:t>Section 4: Additional Information</w:t>
      </w:r>
    </w:p>
    <w:p w14:paraId="685CB1A0" w14:textId="5361C832" w:rsidR="00356AC3" w:rsidRPr="000206AE" w:rsidRDefault="00CB50A1" w:rsidP="000206AE">
      <w:pPr>
        <w:pStyle w:val="ListParagraph"/>
        <w:numPr>
          <w:ilvl w:val="0"/>
          <w:numId w:val="18"/>
        </w:numPr>
        <w:rPr>
          <w:rFonts w:ascii="Open Sans" w:hAnsi="Open Sans" w:cs="Open Sans"/>
          <w:b/>
          <w:bCs/>
          <w:sz w:val="24"/>
          <w:szCs w:val="24"/>
        </w:rPr>
      </w:pPr>
      <w:r w:rsidRPr="000206AE">
        <w:rPr>
          <w:rFonts w:ascii="Open Sans" w:hAnsi="Open Sans" w:cs="Open Sans"/>
          <w:b/>
          <w:bCs/>
          <w:sz w:val="24"/>
          <w:szCs w:val="24"/>
        </w:rPr>
        <w:t>Why do you wish to join NIHC as a Strategic Partner?</w:t>
      </w:r>
    </w:p>
    <w:sdt>
      <w:sdtPr>
        <w:rPr>
          <w:rFonts w:ascii="Open Sans" w:hAnsi="Open Sans" w:cs="Open Sans"/>
          <w:b/>
          <w:bCs/>
          <w:sz w:val="24"/>
          <w:szCs w:val="24"/>
        </w:rPr>
        <w:id w:val="77101996"/>
        <w:placeholder>
          <w:docPart w:val="DefaultPlaceholder_-1854013440"/>
        </w:placeholder>
        <w:showingPlcHdr/>
        <w:text/>
      </w:sdtPr>
      <w:sdtEndPr/>
      <w:sdtContent>
        <w:p w14:paraId="1DEACA5B" w14:textId="6233DC5D" w:rsidR="000206AE" w:rsidRPr="000206AE" w:rsidRDefault="000206AE" w:rsidP="000206AE">
          <w:pPr>
            <w:pStyle w:val="ListParagraph"/>
            <w:rPr>
              <w:rFonts w:ascii="Open Sans" w:hAnsi="Open Sans" w:cs="Open Sans"/>
              <w:b/>
              <w:bCs/>
              <w:sz w:val="24"/>
              <w:szCs w:val="24"/>
            </w:rPr>
          </w:pPr>
          <w:r w:rsidRPr="003A4658">
            <w:rPr>
              <w:rStyle w:val="PlaceholderText"/>
            </w:rPr>
            <w:t>Click or tap here to enter text.</w:t>
          </w:r>
        </w:p>
      </w:sdtContent>
    </w:sdt>
    <w:p w14:paraId="47172C21" w14:textId="16937B0A" w:rsidR="00356AC3" w:rsidRDefault="00CB50A1" w:rsidP="000206AE">
      <w:pPr>
        <w:pStyle w:val="ListParagraph"/>
        <w:numPr>
          <w:ilvl w:val="0"/>
          <w:numId w:val="18"/>
        </w:numPr>
        <w:rPr>
          <w:rFonts w:ascii="Open Sans" w:hAnsi="Open Sans" w:cs="Open Sans"/>
          <w:b/>
          <w:bCs/>
          <w:sz w:val="24"/>
          <w:szCs w:val="24"/>
        </w:rPr>
      </w:pPr>
      <w:r w:rsidRPr="000206AE">
        <w:rPr>
          <w:rFonts w:ascii="Open Sans" w:hAnsi="Open Sans" w:cs="Open Sans"/>
          <w:b/>
          <w:bCs/>
          <w:sz w:val="24"/>
          <w:szCs w:val="24"/>
        </w:rPr>
        <w:t>Key areas of interest, collaboration, or shared priorities:</w:t>
      </w:r>
    </w:p>
    <w:sdt>
      <w:sdtPr>
        <w:rPr>
          <w:rFonts w:ascii="Open Sans" w:hAnsi="Open Sans" w:cs="Open Sans"/>
          <w:b/>
          <w:bCs/>
          <w:sz w:val="24"/>
          <w:szCs w:val="24"/>
        </w:rPr>
        <w:id w:val="1786613696"/>
        <w:placeholder>
          <w:docPart w:val="DefaultPlaceholder_-1854013440"/>
        </w:placeholder>
        <w:showingPlcHdr/>
        <w:text/>
      </w:sdtPr>
      <w:sdtEndPr/>
      <w:sdtContent>
        <w:p w14:paraId="46DF5115" w14:textId="0807817F" w:rsidR="000206AE" w:rsidRDefault="000206AE" w:rsidP="000206AE">
          <w:pPr>
            <w:pStyle w:val="ListParagraph"/>
            <w:rPr>
              <w:rFonts w:ascii="Open Sans" w:hAnsi="Open Sans" w:cs="Open Sans"/>
              <w:b/>
              <w:bCs/>
              <w:sz w:val="24"/>
              <w:szCs w:val="24"/>
            </w:rPr>
          </w:pPr>
          <w:r w:rsidRPr="003A4658">
            <w:rPr>
              <w:rStyle w:val="PlaceholderText"/>
            </w:rPr>
            <w:t>Click or tap here to enter text.</w:t>
          </w:r>
        </w:p>
      </w:sdtContent>
    </w:sdt>
    <w:p w14:paraId="5F04C222" w14:textId="60B6AF14" w:rsidR="00356AC3" w:rsidRDefault="00CB50A1" w:rsidP="000206AE">
      <w:pPr>
        <w:pStyle w:val="ListParagraph"/>
        <w:numPr>
          <w:ilvl w:val="0"/>
          <w:numId w:val="18"/>
        </w:numPr>
        <w:rPr>
          <w:rFonts w:ascii="Open Sans" w:hAnsi="Open Sans" w:cs="Open Sans"/>
          <w:b/>
          <w:bCs/>
          <w:sz w:val="24"/>
          <w:szCs w:val="24"/>
        </w:rPr>
      </w:pPr>
      <w:r w:rsidRPr="000206AE">
        <w:rPr>
          <w:rFonts w:ascii="Open Sans" w:hAnsi="Open Sans" w:cs="Open Sans"/>
          <w:b/>
          <w:bCs/>
          <w:sz w:val="24"/>
          <w:szCs w:val="24"/>
        </w:rPr>
        <w:t>Any existing collaborations with NIHC members or the wider VCSE sector?</w:t>
      </w:r>
    </w:p>
    <w:sdt>
      <w:sdtPr>
        <w:rPr>
          <w:rFonts w:ascii="Open Sans" w:hAnsi="Open Sans" w:cs="Open Sans"/>
          <w:b/>
          <w:bCs/>
          <w:sz w:val="24"/>
          <w:szCs w:val="24"/>
        </w:rPr>
        <w:id w:val="-190615587"/>
        <w:placeholder>
          <w:docPart w:val="DefaultPlaceholder_-1854013440"/>
        </w:placeholder>
        <w:showingPlcHdr/>
        <w:text/>
      </w:sdtPr>
      <w:sdtEndPr/>
      <w:sdtContent>
        <w:p w14:paraId="7D639787" w14:textId="6E30E14C" w:rsidR="000206AE" w:rsidRPr="000206AE" w:rsidRDefault="000206AE" w:rsidP="000206AE">
          <w:pPr>
            <w:pStyle w:val="ListParagraph"/>
            <w:rPr>
              <w:rFonts w:ascii="Open Sans" w:hAnsi="Open Sans" w:cs="Open Sans"/>
              <w:b/>
              <w:bCs/>
              <w:sz w:val="24"/>
              <w:szCs w:val="24"/>
            </w:rPr>
          </w:pPr>
          <w:r w:rsidRPr="003A4658">
            <w:rPr>
              <w:rStyle w:val="PlaceholderText"/>
            </w:rPr>
            <w:t>Click or tap here to enter text.</w:t>
          </w:r>
        </w:p>
      </w:sdtContent>
    </w:sdt>
    <w:p w14:paraId="1C8E5905" w14:textId="77777777" w:rsidR="000206AE" w:rsidRDefault="000206AE">
      <w:pPr>
        <w:pStyle w:val="Heading2"/>
        <w:rPr>
          <w:rFonts w:ascii="Open Sans" w:hAnsi="Open Sans" w:cs="Open Sans"/>
          <w:color w:val="5F497A" w:themeColor="accent4" w:themeShade="BF"/>
          <w:sz w:val="24"/>
          <w:szCs w:val="24"/>
        </w:rPr>
      </w:pPr>
    </w:p>
    <w:p w14:paraId="54986B84" w14:textId="02AC06D2" w:rsidR="00356AC3" w:rsidRPr="00E632CA" w:rsidRDefault="00CB50A1">
      <w:pPr>
        <w:pStyle w:val="Heading2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E632CA">
        <w:rPr>
          <w:rFonts w:ascii="Open Sans" w:hAnsi="Open Sans" w:cs="Open Sans"/>
          <w:color w:val="5F497A" w:themeColor="accent4" w:themeShade="BF"/>
          <w:sz w:val="24"/>
          <w:szCs w:val="24"/>
        </w:rPr>
        <w:t>Section 5: Declaration</w:t>
      </w:r>
    </w:p>
    <w:p w14:paraId="766186A2" w14:textId="6928A633" w:rsidR="00356AC3" w:rsidRPr="00E632CA" w:rsidRDefault="00CB50A1">
      <w:pPr>
        <w:rPr>
          <w:rFonts w:ascii="Open Sans" w:hAnsi="Open Sans" w:cs="Open Sans"/>
          <w:sz w:val="24"/>
          <w:szCs w:val="24"/>
        </w:rPr>
      </w:pPr>
      <w:r w:rsidRPr="00E632CA">
        <w:rPr>
          <w:rFonts w:ascii="Open Sans" w:hAnsi="Open Sans" w:cs="Open Sans"/>
          <w:sz w:val="24"/>
          <w:szCs w:val="24"/>
        </w:rPr>
        <w:t xml:space="preserve">I confirm that the information provided is correct and that my </w:t>
      </w:r>
      <w:proofErr w:type="spellStart"/>
      <w:r w:rsidRPr="00E632CA">
        <w:rPr>
          <w:rFonts w:ascii="Open Sans" w:hAnsi="Open Sans" w:cs="Open Sans"/>
          <w:sz w:val="24"/>
          <w:szCs w:val="24"/>
        </w:rPr>
        <w:t>organisation</w:t>
      </w:r>
      <w:proofErr w:type="spellEnd"/>
      <w:r w:rsidRPr="00E632CA">
        <w:rPr>
          <w:rFonts w:ascii="Open Sans" w:hAnsi="Open Sans" w:cs="Open Sans"/>
          <w:sz w:val="24"/>
          <w:szCs w:val="24"/>
        </w:rPr>
        <w:t xml:space="preserve"> meets the eligibility criteria for NIHC Strategic Partner membership.</w:t>
      </w:r>
      <w:r w:rsidR="005F24C7" w:rsidRPr="00E632CA">
        <w:rPr>
          <w:rFonts w:ascii="Open Sans" w:hAnsi="Open Sans" w:cs="Open Sans"/>
          <w:sz w:val="24"/>
          <w:szCs w:val="24"/>
        </w:rPr>
        <w:t xml:space="preserve"> I </w:t>
      </w:r>
      <w:r w:rsidR="00911EC5" w:rsidRPr="00E632CA">
        <w:rPr>
          <w:rFonts w:ascii="Open Sans" w:hAnsi="Open Sans" w:cs="Open Sans"/>
          <w:sz w:val="24"/>
          <w:szCs w:val="24"/>
        </w:rPr>
        <w:t xml:space="preserve">have permission and authority </w:t>
      </w:r>
      <w:r w:rsidR="00793157" w:rsidRPr="00E632CA">
        <w:rPr>
          <w:rFonts w:ascii="Open Sans" w:hAnsi="Open Sans" w:cs="Open Sans"/>
          <w:sz w:val="24"/>
          <w:szCs w:val="24"/>
        </w:rPr>
        <w:t>to apply for</w:t>
      </w:r>
      <w:r w:rsidR="00554C38" w:rsidRPr="00E632CA">
        <w:rPr>
          <w:rFonts w:ascii="Open Sans" w:hAnsi="Open Sans" w:cs="Open Sans"/>
          <w:sz w:val="24"/>
          <w:szCs w:val="24"/>
        </w:rPr>
        <w:t xml:space="preserve"> membership on behalf of my organization. </w:t>
      </w:r>
    </w:p>
    <w:p w14:paraId="1676F355" w14:textId="2FCEE322" w:rsidR="00356AC3" w:rsidRPr="000206AE" w:rsidRDefault="00CB50A1">
      <w:pPr>
        <w:rPr>
          <w:rFonts w:ascii="Open Sans" w:hAnsi="Open Sans" w:cs="Open Sans"/>
          <w:b/>
          <w:bCs/>
          <w:sz w:val="24"/>
          <w:szCs w:val="24"/>
        </w:rPr>
      </w:pPr>
      <w:r w:rsidRPr="000206AE">
        <w:rPr>
          <w:rFonts w:ascii="Open Sans" w:hAnsi="Open Sans" w:cs="Open Sans"/>
          <w:b/>
          <w:bCs/>
          <w:sz w:val="24"/>
          <w:szCs w:val="24"/>
        </w:rPr>
        <w:t>Name:</w:t>
      </w:r>
      <w:r w:rsidR="00B83598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1692993537"/>
          <w:placeholder>
            <w:docPart w:val="DefaultPlaceholder_-1854013440"/>
          </w:placeholder>
          <w:showingPlcHdr/>
          <w:text/>
        </w:sdtPr>
        <w:sdtContent>
          <w:r w:rsidR="00B83598" w:rsidRPr="003A4658">
            <w:rPr>
              <w:rStyle w:val="PlaceholderText"/>
            </w:rPr>
            <w:t>Click or tap here to enter text.</w:t>
          </w:r>
        </w:sdtContent>
      </w:sdt>
    </w:p>
    <w:p w14:paraId="6C61CEBB" w14:textId="3BDB6C85" w:rsidR="00356AC3" w:rsidRPr="000206AE" w:rsidRDefault="00CB50A1">
      <w:pPr>
        <w:rPr>
          <w:rFonts w:ascii="Open Sans" w:hAnsi="Open Sans" w:cs="Open Sans"/>
          <w:b/>
          <w:bCs/>
          <w:sz w:val="24"/>
          <w:szCs w:val="24"/>
        </w:rPr>
      </w:pPr>
      <w:r w:rsidRPr="000206AE">
        <w:rPr>
          <w:rFonts w:ascii="Open Sans" w:hAnsi="Open Sans" w:cs="Open Sans"/>
          <w:b/>
          <w:bCs/>
          <w:sz w:val="24"/>
          <w:szCs w:val="24"/>
        </w:rPr>
        <w:t>Position:</w:t>
      </w:r>
      <w:r w:rsidR="00B83598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1871361981"/>
          <w:placeholder>
            <w:docPart w:val="DefaultPlaceholder_-1854013440"/>
          </w:placeholder>
          <w:showingPlcHdr/>
          <w:text/>
        </w:sdtPr>
        <w:sdtContent>
          <w:r w:rsidR="00B83598" w:rsidRPr="003A4658">
            <w:rPr>
              <w:rStyle w:val="PlaceholderText"/>
            </w:rPr>
            <w:t>Click or tap here to enter text.</w:t>
          </w:r>
        </w:sdtContent>
      </w:sdt>
    </w:p>
    <w:p w14:paraId="7F44C761" w14:textId="4036E833" w:rsidR="00356AC3" w:rsidRPr="000206AE" w:rsidRDefault="00CB50A1">
      <w:pPr>
        <w:rPr>
          <w:rFonts w:ascii="Open Sans" w:hAnsi="Open Sans" w:cs="Open Sans"/>
          <w:b/>
          <w:bCs/>
          <w:sz w:val="24"/>
          <w:szCs w:val="24"/>
        </w:rPr>
      </w:pPr>
      <w:r w:rsidRPr="000206AE">
        <w:rPr>
          <w:rFonts w:ascii="Open Sans" w:hAnsi="Open Sans" w:cs="Open Sans"/>
          <w:b/>
          <w:bCs/>
          <w:sz w:val="24"/>
          <w:szCs w:val="24"/>
        </w:rPr>
        <w:t>Signature:</w:t>
      </w:r>
      <w:r w:rsidR="00B83598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1320022747"/>
          <w:placeholder>
            <w:docPart w:val="DefaultPlaceholder_-1854013440"/>
          </w:placeholder>
          <w:showingPlcHdr/>
          <w:text/>
        </w:sdtPr>
        <w:sdtContent>
          <w:r w:rsidR="00B83598" w:rsidRPr="003A4658">
            <w:rPr>
              <w:rStyle w:val="PlaceholderText"/>
            </w:rPr>
            <w:t>Click or tap here to enter text.</w:t>
          </w:r>
        </w:sdtContent>
      </w:sdt>
    </w:p>
    <w:p w14:paraId="0CA1C05D" w14:textId="209CC5C7" w:rsidR="00356AC3" w:rsidRPr="000206AE" w:rsidRDefault="00CB50A1">
      <w:pPr>
        <w:rPr>
          <w:rFonts w:ascii="Open Sans" w:hAnsi="Open Sans" w:cs="Open Sans"/>
          <w:b/>
          <w:bCs/>
          <w:sz w:val="24"/>
          <w:szCs w:val="24"/>
        </w:rPr>
      </w:pPr>
      <w:r w:rsidRPr="000206AE">
        <w:rPr>
          <w:rFonts w:ascii="Open Sans" w:hAnsi="Open Sans" w:cs="Open Sans"/>
          <w:b/>
          <w:bCs/>
          <w:sz w:val="24"/>
          <w:szCs w:val="24"/>
        </w:rPr>
        <w:t>Date:</w:t>
      </w:r>
      <w:r w:rsidR="00B83598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1746860605"/>
          <w:placeholder>
            <w:docPart w:val="DefaultPlaceholder_-1854013440"/>
          </w:placeholder>
          <w:showingPlcHdr/>
          <w:text/>
        </w:sdtPr>
        <w:sdtContent>
          <w:r w:rsidR="00B83598" w:rsidRPr="003A4658">
            <w:rPr>
              <w:rStyle w:val="PlaceholderText"/>
            </w:rPr>
            <w:t>Click or tap here to enter text.</w:t>
          </w:r>
        </w:sdtContent>
      </w:sdt>
    </w:p>
    <w:p w14:paraId="07808FDC" w14:textId="77777777" w:rsidR="000206AE" w:rsidRDefault="000206AE">
      <w:pPr>
        <w:pStyle w:val="Heading2"/>
        <w:rPr>
          <w:rFonts w:ascii="Open Sans" w:hAnsi="Open Sans" w:cs="Open Sans"/>
          <w:color w:val="5F497A" w:themeColor="accent4" w:themeShade="BF"/>
          <w:sz w:val="24"/>
          <w:szCs w:val="24"/>
        </w:rPr>
      </w:pPr>
    </w:p>
    <w:p w14:paraId="345D6775" w14:textId="605066B1" w:rsidR="00356AC3" w:rsidRPr="00E632CA" w:rsidRDefault="00CB50A1">
      <w:pPr>
        <w:pStyle w:val="Heading2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E632CA">
        <w:rPr>
          <w:rFonts w:ascii="Open Sans" w:hAnsi="Open Sans" w:cs="Open Sans"/>
          <w:color w:val="5F497A" w:themeColor="accent4" w:themeShade="BF"/>
          <w:sz w:val="24"/>
          <w:szCs w:val="24"/>
        </w:rPr>
        <w:t>Section 6: Submission</w:t>
      </w:r>
    </w:p>
    <w:p w14:paraId="62D41D5B" w14:textId="53E78DDF" w:rsidR="00356AC3" w:rsidRPr="00E632CA" w:rsidRDefault="00CB50A1">
      <w:pPr>
        <w:rPr>
          <w:rFonts w:ascii="Open Sans" w:hAnsi="Open Sans" w:cs="Open Sans"/>
          <w:sz w:val="24"/>
          <w:szCs w:val="24"/>
        </w:rPr>
      </w:pPr>
      <w:r w:rsidRPr="00E632CA">
        <w:rPr>
          <w:rFonts w:ascii="Open Sans" w:hAnsi="Open Sans" w:cs="Open Sans"/>
          <w:sz w:val="24"/>
          <w:szCs w:val="24"/>
        </w:rPr>
        <w:t xml:space="preserve">Please submit your completed form to: </w:t>
      </w:r>
      <w:hyperlink r:id="rId11" w:history="1">
        <w:r w:rsidR="007A79B8" w:rsidRPr="003A07E5">
          <w:rPr>
            <w:rStyle w:val="Hyperlink"/>
            <w:rFonts w:ascii="Open Sans" w:hAnsi="Open Sans" w:cs="Open Sans"/>
            <w:sz w:val="24"/>
            <w:szCs w:val="24"/>
          </w:rPr>
          <w:t>michelle@nihealthcollective.org.uk</w:t>
        </w:r>
      </w:hyperlink>
      <w:r w:rsidR="007A79B8">
        <w:rPr>
          <w:rFonts w:ascii="Open Sans" w:hAnsi="Open Sans" w:cs="Open Sans"/>
          <w:sz w:val="24"/>
          <w:szCs w:val="24"/>
        </w:rPr>
        <w:t xml:space="preserve"> o</w:t>
      </w:r>
      <w:r w:rsidRPr="00E632CA">
        <w:rPr>
          <w:rFonts w:ascii="Open Sans" w:hAnsi="Open Sans" w:cs="Open Sans"/>
          <w:sz w:val="24"/>
          <w:szCs w:val="24"/>
        </w:rPr>
        <w:t xml:space="preserve">r complete online at: </w:t>
      </w:r>
      <w:hyperlink r:id="rId12" w:history="1">
        <w:r w:rsidR="00793157" w:rsidRPr="00E632CA">
          <w:rPr>
            <w:rStyle w:val="Hyperlink"/>
            <w:rFonts w:ascii="Open Sans" w:hAnsi="Open Sans" w:cs="Open Sans"/>
            <w:sz w:val="24"/>
            <w:szCs w:val="24"/>
          </w:rPr>
          <w:t>www.nihealthcollective.org.uk/join</w:t>
        </w:r>
      </w:hyperlink>
    </w:p>
    <w:p w14:paraId="6A8DBA3F" w14:textId="77777777" w:rsidR="00793157" w:rsidRPr="00E632CA" w:rsidRDefault="00793157">
      <w:pPr>
        <w:rPr>
          <w:rFonts w:ascii="Open Sans" w:hAnsi="Open Sans" w:cs="Open Sans"/>
          <w:sz w:val="24"/>
          <w:szCs w:val="24"/>
        </w:rPr>
      </w:pPr>
    </w:p>
    <w:p w14:paraId="6849841F" w14:textId="1015DA9D" w:rsidR="00C40715" w:rsidRPr="00E632CA" w:rsidRDefault="00C40715" w:rsidP="00C40715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</w:rPr>
      </w:pPr>
      <w:r w:rsidRPr="00E632CA">
        <w:rPr>
          <w:rStyle w:val="normaltextrun"/>
          <w:rFonts w:ascii="Open Sans" w:hAnsi="Open Sans" w:cs="Open Sans"/>
          <w:b/>
          <w:bCs/>
          <w:lang w:val="en-US"/>
        </w:rPr>
        <w:t xml:space="preserve">For </w:t>
      </w:r>
      <w:r w:rsidR="005B2E7A" w:rsidRPr="00E632CA">
        <w:rPr>
          <w:rStyle w:val="normaltextrun"/>
          <w:rFonts w:ascii="Open Sans" w:hAnsi="Open Sans" w:cs="Open Sans"/>
          <w:b/>
          <w:bCs/>
          <w:lang w:val="en-US"/>
        </w:rPr>
        <w:t>I</w:t>
      </w:r>
      <w:r w:rsidRPr="00E632CA">
        <w:rPr>
          <w:rStyle w:val="normaltextrun"/>
          <w:rFonts w:ascii="Open Sans" w:hAnsi="Open Sans" w:cs="Open Sans"/>
          <w:b/>
          <w:bCs/>
          <w:lang w:val="en-US"/>
        </w:rPr>
        <w:t xml:space="preserve">nternal </w:t>
      </w:r>
      <w:r w:rsidR="005B2E7A" w:rsidRPr="00E632CA">
        <w:rPr>
          <w:rStyle w:val="normaltextrun"/>
          <w:rFonts w:ascii="Open Sans" w:hAnsi="Open Sans" w:cs="Open Sans"/>
          <w:b/>
          <w:bCs/>
          <w:lang w:val="en-US"/>
        </w:rPr>
        <w:t>U</w:t>
      </w:r>
      <w:r w:rsidRPr="00E632CA">
        <w:rPr>
          <w:rStyle w:val="normaltextrun"/>
          <w:rFonts w:ascii="Open Sans" w:hAnsi="Open Sans" w:cs="Open Sans"/>
          <w:b/>
          <w:bCs/>
          <w:lang w:val="en-US"/>
        </w:rPr>
        <w:t>se:</w:t>
      </w:r>
      <w:r w:rsidRPr="00E632CA">
        <w:rPr>
          <w:rStyle w:val="eop"/>
          <w:rFonts w:ascii="Open Sans" w:hAnsi="Open Sans" w:cs="Open Sans"/>
        </w:rPr>
        <w:t> </w:t>
      </w:r>
    </w:p>
    <w:p w14:paraId="675E830F" w14:textId="77777777" w:rsidR="00C40715" w:rsidRPr="00E632CA" w:rsidRDefault="00C40715" w:rsidP="00C40715">
      <w:pPr>
        <w:pStyle w:val="paragraph"/>
        <w:spacing w:before="0" w:beforeAutospacing="0" w:after="0" w:afterAutospacing="0" w:line="360" w:lineRule="auto"/>
        <w:textAlignment w:val="baseline"/>
        <w:rPr>
          <w:rFonts w:ascii="Open Sans" w:hAnsi="Open Sans" w:cs="Open Sans"/>
        </w:rPr>
      </w:pPr>
      <w:r w:rsidRPr="00E632CA">
        <w:rPr>
          <w:rStyle w:val="normaltextrun"/>
          <w:rFonts w:ascii="Open Sans" w:hAnsi="Open Sans" w:cs="Open Sans"/>
          <w:lang w:val="en-US"/>
        </w:rPr>
        <w:t>Application received (Date):</w:t>
      </w:r>
      <w:r w:rsidRPr="00E632CA">
        <w:rPr>
          <w:rStyle w:val="eop"/>
          <w:rFonts w:ascii="Open Sans" w:hAnsi="Open Sans" w:cs="Open Sans"/>
        </w:rPr>
        <w:t> </w:t>
      </w:r>
    </w:p>
    <w:p w14:paraId="2FD6C292" w14:textId="77777777" w:rsidR="00C40715" w:rsidRPr="00E632CA" w:rsidRDefault="00C40715" w:rsidP="00C40715">
      <w:pPr>
        <w:pStyle w:val="paragraph"/>
        <w:spacing w:before="0" w:beforeAutospacing="0" w:after="0" w:afterAutospacing="0" w:line="360" w:lineRule="auto"/>
        <w:textAlignment w:val="baseline"/>
        <w:rPr>
          <w:rFonts w:ascii="Open Sans" w:hAnsi="Open Sans" w:cs="Open Sans"/>
        </w:rPr>
      </w:pPr>
      <w:r w:rsidRPr="00E632CA">
        <w:rPr>
          <w:rStyle w:val="normaltextrun"/>
          <w:rFonts w:ascii="Open Sans" w:hAnsi="Open Sans" w:cs="Open Sans"/>
          <w:lang w:val="en-US"/>
        </w:rPr>
        <w:t xml:space="preserve">Logo received:    Yes </w:t>
      </w:r>
      <w:r w:rsidRPr="00E632CA">
        <w:rPr>
          <w:rStyle w:val="tabchar"/>
          <w:rFonts w:ascii="Open Sans" w:eastAsiaTheme="majorEastAsia" w:hAnsi="Open Sans" w:cs="Open Sans"/>
        </w:rPr>
        <w:tab/>
      </w:r>
      <w:r w:rsidRPr="00E632CA">
        <w:rPr>
          <w:rStyle w:val="normaltextrun"/>
          <w:rFonts w:ascii="Open Sans" w:hAnsi="Open Sans" w:cs="Open Sans"/>
          <w:lang w:val="en-US"/>
        </w:rPr>
        <w:t>    No </w:t>
      </w:r>
      <w:r w:rsidRPr="00E632CA">
        <w:rPr>
          <w:rStyle w:val="eop"/>
          <w:rFonts w:ascii="Open Sans" w:hAnsi="Open Sans" w:cs="Open Sans"/>
        </w:rPr>
        <w:t> </w:t>
      </w:r>
    </w:p>
    <w:p w14:paraId="5CF338FF" w14:textId="77777777" w:rsidR="00C40715" w:rsidRPr="00E632CA" w:rsidRDefault="00C40715" w:rsidP="00C40715">
      <w:pPr>
        <w:pStyle w:val="paragraph"/>
        <w:spacing w:before="0" w:beforeAutospacing="0" w:after="0" w:afterAutospacing="0" w:line="360" w:lineRule="auto"/>
        <w:textAlignment w:val="baseline"/>
        <w:rPr>
          <w:rFonts w:ascii="Open Sans" w:hAnsi="Open Sans" w:cs="Open Sans"/>
        </w:rPr>
      </w:pPr>
      <w:r w:rsidRPr="00E632CA">
        <w:rPr>
          <w:rStyle w:val="normaltextrun"/>
          <w:rFonts w:ascii="Open Sans" w:hAnsi="Open Sans" w:cs="Open Sans"/>
          <w:lang w:val="en-US"/>
        </w:rPr>
        <w:t>Application Approved (date):</w:t>
      </w:r>
      <w:r w:rsidRPr="00E632CA">
        <w:rPr>
          <w:rStyle w:val="eop"/>
          <w:rFonts w:ascii="Open Sans" w:hAnsi="Open Sans" w:cs="Open Sans"/>
        </w:rPr>
        <w:t> </w:t>
      </w:r>
    </w:p>
    <w:p w14:paraId="79DE864B" w14:textId="77777777" w:rsidR="00C40715" w:rsidRPr="00E632CA" w:rsidRDefault="00C40715" w:rsidP="00C40715">
      <w:pPr>
        <w:pStyle w:val="paragraph"/>
        <w:spacing w:before="0" w:beforeAutospacing="0" w:after="0" w:afterAutospacing="0" w:line="360" w:lineRule="auto"/>
        <w:textAlignment w:val="baseline"/>
        <w:rPr>
          <w:rFonts w:ascii="Open Sans" w:hAnsi="Open Sans" w:cs="Open Sans"/>
        </w:rPr>
      </w:pPr>
      <w:r w:rsidRPr="00E632CA">
        <w:rPr>
          <w:rStyle w:val="normaltextrun"/>
          <w:rFonts w:ascii="Open Sans" w:hAnsi="Open Sans" w:cs="Open Sans"/>
          <w:lang w:val="en-US"/>
        </w:rPr>
        <w:t>Application Approved by:</w:t>
      </w:r>
      <w:r w:rsidRPr="00E632CA">
        <w:rPr>
          <w:rStyle w:val="eop"/>
          <w:rFonts w:ascii="Open Sans" w:hAnsi="Open Sans" w:cs="Open Sans"/>
        </w:rPr>
        <w:t> </w:t>
      </w:r>
    </w:p>
    <w:p w14:paraId="68D2EE85" w14:textId="77777777" w:rsidR="00C40715" w:rsidRPr="00E632CA" w:rsidRDefault="00C40715" w:rsidP="00C40715">
      <w:pPr>
        <w:pStyle w:val="paragraph"/>
        <w:spacing w:before="0" w:beforeAutospacing="0" w:after="0" w:afterAutospacing="0" w:line="360" w:lineRule="auto"/>
        <w:textAlignment w:val="baseline"/>
        <w:rPr>
          <w:rFonts w:ascii="Open Sans" w:hAnsi="Open Sans" w:cs="Open Sans"/>
        </w:rPr>
      </w:pPr>
      <w:r w:rsidRPr="00E632CA">
        <w:rPr>
          <w:rStyle w:val="normaltextrun"/>
          <w:rFonts w:ascii="Open Sans" w:hAnsi="Open Sans" w:cs="Open Sans"/>
          <w:lang w:val="en-US"/>
        </w:rPr>
        <w:t>Application Declined by:</w:t>
      </w:r>
      <w:r w:rsidRPr="00E632CA">
        <w:rPr>
          <w:rStyle w:val="eop"/>
          <w:rFonts w:ascii="Open Sans" w:hAnsi="Open Sans" w:cs="Open Sans"/>
        </w:rPr>
        <w:t> </w:t>
      </w:r>
    </w:p>
    <w:p w14:paraId="7F154725" w14:textId="77777777" w:rsidR="00C40715" w:rsidRPr="00E632CA" w:rsidRDefault="00C40715" w:rsidP="00C40715">
      <w:pPr>
        <w:pStyle w:val="paragraph"/>
        <w:spacing w:before="0" w:beforeAutospacing="0" w:after="0" w:afterAutospacing="0" w:line="360" w:lineRule="auto"/>
        <w:textAlignment w:val="baseline"/>
        <w:rPr>
          <w:rFonts w:ascii="Open Sans" w:hAnsi="Open Sans" w:cs="Open Sans"/>
        </w:rPr>
      </w:pPr>
      <w:r w:rsidRPr="00E632CA">
        <w:rPr>
          <w:rStyle w:val="normaltextrun"/>
          <w:rFonts w:ascii="Open Sans" w:hAnsi="Open Sans" w:cs="Open Sans"/>
          <w:lang w:val="en-US"/>
        </w:rPr>
        <w:t> Member notified (date):  </w:t>
      </w:r>
      <w:r w:rsidRPr="00E632CA">
        <w:rPr>
          <w:rStyle w:val="eop"/>
          <w:rFonts w:ascii="Open Sans" w:hAnsi="Open Sans" w:cs="Open Sans"/>
        </w:rPr>
        <w:t> </w:t>
      </w:r>
    </w:p>
    <w:p w14:paraId="097B9232" w14:textId="77777777" w:rsidR="00793157" w:rsidRPr="00E632CA" w:rsidRDefault="00793157">
      <w:pPr>
        <w:rPr>
          <w:rFonts w:ascii="Open Sans" w:hAnsi="Open Sans" w:cs="Open Sans"/>
          <w:sz w:val="24"/>
          <w:szCs w:val="24"/>
        </w:rPr>
      </w:pPr>
    </w:p>
    <w:p w14:paraId="0AD31CCA" w14:textId="77777777" w:rsidR="00793157" w:rsidRPr="00E632CA" w:rsidRDefault="00793157">
      <w:pPr>
        <w:rPr>
          <w:rFonts w:ascii="Open Sans" w:hAnsi="Open Sans" w:cs="Open Sans"/>
          <w:sz w:val="24"/>
          <w:szCs w:val="24"/>
        </w:rPr>
      </w:pPr>
    </w:p>
    <w:sectPr w:rsidR="00793157" w:rsidRPr="00E632CA" w:rsidSect="00034616">
      <w:headerReference w:type="default" r:id="rId13"/>
      <w:foot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17263" w14:textId="77777777" w:rsidR="00F00C42" w:rsidRDefault="00F00C42" w:rsidP="00F433B3">
      <w:pPr>
        <w:spacing w:after="0" w:line="240" w:lineRule="auto"/>
      </w:pPr>
      <w:r>
        <w:separator/>
      </w:r>
    </w:p>
  </w:endnote>
  <w:endnote w:type="continuationSeparator" w:id="0">
    <w:p w14:paraId="1444E05B" w14:textId="77777777" w:rsidR="00F00C42" w:rsidRDefault="00F00C42" w:rsidP="00F43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CF47" w14:textId="3D69B225" w:rsidR="000A7893" w:rsidRDefault="000A7893" w:rsidP="000A7893">
    <w:pPr>
      <w:pStyle w:val="Footer"/>
      <w:jc w:val="center"/>
    </w:pPr>
    <w:r>
      <w:rPr>
        <w:noProof/>
      </w:rPr>
      <w:drawing>
        <wp:inline distT="0" distB="0" distL="0" distR="0" wp14:anchorId="1AE400AC" wp14:editId="37FA880C">
          <wp:extent cx="4838700" cy="723900"/>
          <wp:effectExtent l="0" t="0" r="0" b="0"/>
          <wp:docPr id="2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63B77E" w14:textId="77777777" w:rsidR="00F433B3" w:rsidRDefault="00F433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BD3EF" w14:textId="77777777" w:rsidR="00F00C42" w:rsidRDefault="00F00C42" w:rsidP="00F433B3">
      <w:pPr>
        <w:spacing w:after="0" w:line="240" w:lineRule="auto"/>
      </w:pPr>
      <w:r>
        <w:separator/>
      </w:r>
    </w:p>
  </w:footnote>
  <w:footnote w:type="continuationSeparator" w:id="0">
    <w:p w14:paraId="5551785C" w14:textId="77777777" w:rsidR="00F00C42" w:rsidRDefault="00F00C42" w:rsidP="00F43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E728B" w14:textId="36FF7B8E" w:rsidR="00F433B3" w:rsidRDefault="00F433B3" w:rsidP="00F433B3">
    <w:pPr>
      <w:pStyle w:val="Header"/>
      <w:jc w:val="right"/>
    </w:pPr>
  </w:p>
  <w:p w14:paraId="68B4DEDA" w14:textId="199BF466" w:rsidR="00F433B3" w:rsidRDefault="00F433B3" w:rsidP="00F433B3">
    <w:pPr>
      <w:pStyle w:val="Header"/>
      <w:jc w:val="right"/>
    </w:pPr>
    <w:r>
      <w:rPr>
        <w:noProof/>
      </w:rPr>
      <w:drawing>
        <wp:inline distT="0" distB="0" distL="0" distR="0" wp14:anchorId="0EFB9B83" wp14:editId="52E6447D">
          <wp:extent cx="2025650" cy="510668"/>
          <wp:effectExtent l="0" t="0" r="0" b="3810"/>
          <wp:docPr id="1" name="Picture 1" descr="A black background with purpl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black background with purple text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5752" cy="513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7D7C5D"/>
    <w:multiLevelType w:val="hybridMultilevel"/>
    <w:tmpl w:val="823EE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AA3800"/>
    <w:multiLevelType w:val="hybridMultilevel"/>
    <w:tmpl w:val="45A8C9AC"/>
    <w:lvl w:ilvl="0" w:tplc="7FA67808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62D6A"/>
    <w:multiLevelType w:val="hybridMultilevel"/>
    <w:tmpl w:val="D6DEAEB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A7455"/>
    <w:multiLevelType w:val="hybridMultilevel"/>
    <w:tmpl w:val="409854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26C32"/>
    <w:multiLevelType w:val="hybridMultilevel"/>
    <w:tmpl w:val="1328548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7D6242"/>
    <w:multiLevelType w:val="hybridMultilevel"/>
    <w:tmpl w:val="65084A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91125"/>
    <w:multiLevelType w:val="hybridMultilevel"/>
    <w:tmpl w:val="3DBA87BC"/>
    <w:lvl w:ilvl="0" w:tplc="1AA44504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6281B"/>
    <w:multiLevelType w:val="hybridMultilevel"/>
    <w:tmpl w:val="7C9293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864A2"/>
    <w:multiLevelType w:val="hybridMultilevel"/>
    <w:tmpl w:val="EC947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682278">
    <w:abstractNumId w:val="8"/>
  </w:num>
  <w:num w:numId="2" w16cid:durableId="2138376528">
    <w:abstractNumId w:val="6"/>
  </w:num>
  <w:num w:numId="3" w16cid:durableId="777792644">
    <w:abstractNumId w:val="5"/>
  </w:num>
  <w:num w:numId="4" w16cid:durableId="1257009763">
    <w:abstractNumId w:val="4"/>
  </w:num>
  <w:num w:numId="5" w16cid:durableId="1353611764">
    <w:abstractNumId w:val="7"/>
  </w:num>
  <w:num w:numId="6" w16cid:durableId="978070046">
    <w:abstractNumId w:val="3"/>
  </w:num>
  <w:num w:numId="7" w16cid:durableId="617372764">
    <w:abstractNumId w:val="2"/>
  </w:num>
  <w:num w:numId="8" w16cid:durableId="1909264460">
    <w:abstractNumId w:val="1"/>
  </w:num>
  <w:num w:numId="9" w16cid:durableId="485362243">
    <w:abstractNumId w:val="0"/>
  </w:num>
  <w:num w:numId="10" w16cid:durableId="1782262207">
    <w:abstractNumId w:val="13"/>
  </w:num>
  <w:num w:numId="11" w16cid:durableId="1883904012">
    <w:abstractNumId w:val="10"/>
  </w:num>
  <w:num w:numId="12" w16cid:durableId="1950090454">
    <w:abstractNumId w:val="11"/>
  </w:num>
  <w:num w:numId="13" w16cid:durableId="2078896629">
    <w:abstractNumId w:val="15"/>
  </w:num>
  <w:num w:numId="14" w16cid:durableId="840002433">
    <w:abstractNumId w:val="17"/>
  </w:num>
  <w:num w:numId="15" w16cid:durableId="2003508557">
    <w:abstractNumId w:val="12"/>
  </w:num>
  <w:num w:numId="16" w16cid:durableId="1418670966">
    <w:abstractNumId w:val="16"/>
  </w:num>
  <w:num w:numId="17" w16cid:durableId="55056184">
    <w:abstractNumId w:val="9"/>
  </w:num>
  <w:num w:numId="18" w16cid:durableId="6917621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043C"/>
    <w:rsid w:val="000206AE"/>
    <w:rsid w:val="00024644"/>
    <w:rsid w:val="00034616"/>
    <w:rsid w:val="00054610"/>
    <w:rsid w:val="0006063C"/>
    <w:rsid w:val="000A7893"/>
    <w:rsid w:val="000C274B"/>
    <w:rsid w:val="0015074B"/>
    <w:rsid w:val="001B264F"/>
    <w:rsid w:val="001E68B6"/>
    <w:rsid w:val="0029639D"/>
    <w:rsid w:val="00303997"/>
    <w:rsid w:val="00326F90"/>
    <w:rsid w:val="003519B0"/>
    <w:rsid w:val="00356AC3"/>
    <w:rsid w:val="004B1383"/>
    <w:rsid w:val="004D0C4E"/>
    <w:rsid w:val="004E50B7"/>
    <w:rsid w:val="00554C38"/>
    <w:rsid w:val="005A09BA"/>
    <w:rsid w:val="005B2E7A"/>
    <w:rsid w:val="005C7E39"/>
    <w:rsid w:val="005F24C7"/>
    <w:rsid w:val="006C2FE6"/>
    <w:rsid w:val="00793157"/>
    <w:rsid w:val="007A79B8"/>
    <w:rsid w:val="007C1F33"/>
    <w:rsid w:val="00852547"/>
    <w:rsid w:val="00861D56"/>
    <w:rsid w:val="00911EC5"/>
    <w:rsid w:val="009633DD"/>
    <w:rsid w:val="009817C4"/>
    <w:rsid w:val="00A05A2B"/>
    <w:rsid w:val="00A268B1"/>
    <w:rsid w:val="00A72AB9"/>
    <w:rsid w:val="00A9224E"/>
    <w:rsid w:val="00AA1D8D"/>
    <w:rsid w:val="00AC461C"/>
    <w:rsid w:val="00B47730"/>
    <w:rsid w:val="00B55458"/>
    <w:rsid w:val="00B83598"/>
    <w:rsid w:val="00C40715"/>
    <w:rsid w:val="00CB0664"/>
    <w:rsid w:val="00CB50A1"/>
    <w:rsid w:val="00CF1B81"/>
    <w:rsid w:val="00D13443"/>
    <w:rsid w:val="00DC0DBA"/>
    <w:rsid w:val="00DD4AED"/>
    <w:rsid w:val="00E550D2"/>
    <w:rsid w:val="00E57762"/>
    <w:rsid w:val="00E632CA"/>
    <w:rsid w:val="00E678EE"/>
    <w:rsid w:val="00F00C42"/>
    <w:rsid w:val="00F10808"/>
    <w:rsid w:val="00F433B3"/>
    <w:rsid w:val="00F65BBD"/>
    <w:rsid w:val="00F72499"/>
    <w:rsid w:val="00FC693F"/>
    <w:rsid w:val="4D38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3D82A5"/>
  <w14:defaultImageDpi w14:val="300"/>
  <w15:docId w15:val="{191BC558-E94C-42F6-859E-993200A3A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79315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3157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40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C40715"/>
  </w:style>
  <w:style w:type="character" w:customStyle="1" w:styleId="eop">
    <w:name w:val="eop"/>
    <w:basedOn w:val="DefaultParagraphFont"/>
    <w:rsid w:val="00C40715"/>
  </w:style>
  <w:style w:type="character" w:customStyle="1" w:styleId="tabchar">
    <w:name w:val="tabchar"/>
    <w:basedOn w:val="DefaultParagraphFont"/>
    <w:rsid w:val="00C40715"/>
  </w:style>
  <w:style w:type="character" w:styleId="PlaceholderText">
    <w:name w:val="Placeholder Text"/>
    <w:basedOn w:val="DefaultParagraphFont"/>
    <w:uiPriority w:val="99"/>
    <w:semiHidden/>
    <w:rsid w:val="00F65BB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ihealthcollective.org.uk/joi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elle@nihealthcollective.org.u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8257A-3BAD-4747-ADDD-7D71B83E1654}"/>
      </w:docPartPr>
      <w:docPartBody>
        <w:p w:rsidR="00B77728" w:rsidRDefault="004B1383"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B16837E7634F0CBD01CFB6D0590A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DDD18-80FD-4671-9388-6A5F5FE4D4A1}"/>
      </w:docPartPr>
      <w:docPartBody>
        <w:p w:rsidR="00B77728" w:rsidRDefault="004B1383" w:rsidP="004B1383">
          <w:pPr>
            <w:pStyle w:val="F2B16837E7634F0CBD01CFB6D0590AAC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8061B31F4D24529AF55A618603B8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168DA-63CE-42DC-AD0C-7EA378922ED4}"/>
      </w:docPartPr>
      <w:docPartBody>
        <w:p w:rsidR="00B77728" w:rsidRDefault="004B1383" w:rsidP="004B1383">
          <w:pPr>
            <w:pStyle w:val="A8061B31F4D24529AF55A618603B8D05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782FD87ECC4C668005EFE7A8C98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C7F9B-241A-440A-8A6D-46DAEDA20B15}"/>
      </w:docPartPr>
      <w:docPartBody>
        <w:p w:rsidR="00B77728" w:rsidRDefault="004B1383" w:rsidP="004B1383">
          <w:pPr>
            <w:pStyle w:val="21782FD87ECC4C668005EFE7A8C987A6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800A06BD1F41B198416AE22985C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CAD14-740A-4E8A-9420-2E64B58B92F0}"/>
      </w:docPartPr>
      <w:docPartBody>
        <w:p w:rsidR="00B77728" w:rsidRDefault="004B1383" w:rsidP="004B1383">
          <w:pPr>
            <w:pStyle w:val="2A800A06BD1F41B198416AE22985C4B7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DB3BBF1E53432CAA70495E841922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8A872-921A-4C71-A9F5-9EFAB2EE15DD}"/>
      </w:docPartPr>
      <w:docPartBody>
        <w:p w:rsidR="00B77728" w:rsidRDefault="004B1383" w:rsidP="004B1383">
          <w:pPr>
            <w:pStyle w:val="4FDB3BBF1E53432CAA70495E841922F9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BE9BDA57FC4E3DB92D6393491EB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B66F49-CE51-4DE8-B19F-2C88B750A483}"/>
      </w:docPartPr>
      <w:docPartBody>
        <w:p w:rsidR="00B77728" w:rsidRDefault="004B1383" w:rsidP="004B1383">
          <w:pPr>
            <w:pStyle w:val="8FBE9BDA57FC4E3DB92D6393491EBD17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B547B4B3134772BB8CA8E75936A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FD378-70D7-4921-8A6B-0270AB1BFCDE}"/>
      </w:docPartPr>
      <w:docPartBody>
        <w:p w:rsidR="00B77728" w:rsidRDefault="004B1383" w:rsidP="004B1383">
          <w:pPr>
            <w:pStyle w:val="73B547B4B3134772BB8CA8E75936AE79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542FDF630F4D91A3C8F7ECC25A7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864FD-D978-40EB-B626-11CF649584D0}"/>
      </w:docPartPr>
      <w:docPartBody>
        <w:p w:rsidR="00B77728" w:rsidRDefault="004B1383" w:rsidP="004B1383">
          <w:pPr>
            <w:pStyle w:val="7B542FDF630F4D91A3C8F7ECC25A718B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62A003742243449469833587047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B113B-EDDB-4EB3-B452-F2DBF4F2AB07}"/>
      </w:docPartPr>
      <w:docPartBody>
        <w:p w:rsidR="00B77728" w:rsidRDefault="004B1383" w:rsidP="004B1383">
          <w:pPr>
            <w:pStyle w:val="F662A0037422434494698335870472A6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86663C30E140D1884935C617EA3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AA773-CF6A-4D3C-96D8-1D709C388DD0}"/>
      </w:docPartPr>
      <w:docPartBody>
        <w:p w:rsidR="00B77728" w:rsidRDefault="004B1383" w:rsidP="004B1383">
          <w:pPr>
            <w:pStyle w:val="FD86663C30E140D1884935C617EA30F8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599207EA8B48ECB3EC78376BA02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D4B68-11F7-4CF0-A1E1-EAF3EF32735F}"/>
      </w:docPartPr>
      <w:docPartBody>
        <w:p w:rsidR="00B77728" w:rsidRDefault="004B1383" w:rsidP="004B1383">
          <w:pPr>
            <w:pStyle w:val="8F599207EA8B48ECB3EC78376BA02E07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2E6E2F8A3345B8AACE322E04EF0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4ECEF-42AD-42A0-8D82-ADBDB9D0E261}"/>
      </w:docPartPr>
      <w:docPartBody>
        <w:p w:rsidR="00B77728" w:rsidRDefault="004B1383" w:rsidP="004B1383">
          <w:pPr>
            <w:pStyle w:val="A42E6E2F8A3345B8AACE322E04EF05E1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978BAB01FD4F36944999029FF7D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759C1-95FA-4256-9838-73898D216E91}"/>
      </w:docPartPr>
      <w:docPartBody>
        <w:p w:rsidR="00B77728" w:rsidRDefault="004B1383" w:rsidP="004B1383">
          <w:pPr>
            <w:pStyle w:val="14978BAB01FD4F36944999029FF7DDC0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8458ADB2664E17AE98307869ADB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20026-D873-4B86-9883-0EB219962396}"/>
      </w:docPartPr>
      <w:docPartBody>
        <w:p w:rsidR="00B77728" w:rsidRDefault="004B1383" w:rsidP="004B1383">
          <w:pPr>
            <w:pStyle w:val="938458ADB2664E17AE98307869ADBA28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87A58ACF174269A85408AB68295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0D181-EBC3-4C87-BABB-531CA600F4A0}"/>
      </w:docPartPr>
      <w:docPartBody>
        <w:p w:rsidR="00B77728" w:rsidRDefault="004B1383" w:rsidP="004B1383">
          <w:pPr>
            <w:pStyle w:val="4187A58ACF174269A85408AB682957BA"/>
          </w:pPr>
          <w:r w:rsidRPr="003A4658">
            <w:rPr>
              <w:rStyle w:val="PlaceholderText"/>
            </w:rPr>
            <w:t>Choose an item.</w:t>
          </w:r>
        </w:p>
      </w:docPartBody>
    </w:docPart>
    <w:docPart>
      <w:docPartPr>
        <w:name w:val="314A1358C2934FB296365CB37A388F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264EF-45F0-4B67-98EF-BE87404B0804}"/>
      </w:docPartPr>
      <w:docPartBody>
        <w:p w:rsidR="00B77728" w:rsidRDefault="004B1383" w:rsidP="004B1383">
          <w:pPr>
            <w:pStyle w:val="314A1358C2934FB296365CB37A388F6D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751DF71D124B978DC524B8F8DDA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CBEF2-585B-427A-BBB3-A0A216B9C687}"/>
      </w:docPartPr>
      <w:docPartBody>
        <w:p w:rsidR="00B77728" w:rsidRDefault="004B1383" w:rsidP="004B1383">
          <w:pPr>
            <w:pStyle w:val="CA751DF71D124B978DC524B8F8DDAE82"/>
          </w:pPr>
          <w:r w:rsidRPr="003A465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383"/>
    <w:rsid w:val="0000162F"/>
    <w:rsid w:val="004B1383"/>
    <w:rsid w:val="004D0C4E"/>
    <w:rsid w:val="00A05A2B"/>
    <w:rsid w:val="00B77728"/>
    <w:rsid w:val="00B844A4"/>
    <w:rsid w:val="00F7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1383"/>
    <w:rPr>
      <w:color w:val="666666"/>
    </w:rPr>
  </w:style>
  <w:style w:type="paragraph" w:customStyle="1" w:styleId="F2B16837E7634F0CBD01CFB6D0590AAC">
    <w:name w:val="F2B16837E7634F0CBD01CFB6D0590AAC"/>
    <w:rsid w:val="004B1383"/>
    <w:pPr>
      <w:spacing w:after="200" w:line="276" w:lineRule="auto"/>
    </w:pPr>
    <w:rPr>
      <w:kern w:val="0"/>
      <w:sz w:val="22"/>
      <w:szCs w:val="22"/>
      <w:lang w:val="en-US" w:eastAsia="en-US"/>
      <w14:ligatures w14:val="none"/>
    </w:rPr>
  </w:style>
  <w:style w:type="paragraph" w:customStyle="1" w:styleId="A8061B31F4D24529AF55A618603B8D05">
    <w:name w:val="A8061B31F4D24529AF55A618603B8D05"/>
    <w:rsid w:val="004B1383"/>
    <w:pPr>
      <w:spacing w:after="200" w:line="276" w:lineRule="auto"/>
    </w:pPr>
    <w:rPr>
      <w:kern w:val="0"/>
      <w:sz w:val="22"/>
      <w:szCs w:val="22"/>
      <w:lang w:val="en-US" w:eastAsia="en-US"/>
      <w14:ligatures w14:val="none"/>
    </w:rPr>
  </w:style>
  <w:style w:type="paragraph" w:customStyle="1" w:styleId="21782FD87ECC4C668005EFE7A8C987A6">
    <w:name w:val="21782FD87ECC4C668005EFE7A8C987A6"/>
    <w:rsid w:val="004B1383"/>
    <w:pPr>
      <w:spacing w:after="200" w:line="276" w:lineRule="auto"/>
    </w:pPr>
    <w:rPr>
      <w:kern w:val="0"/>
      <w:sz w:val="22"/>
      <w:szCs w:val="22"/>
      <w:lang w:val="en-US" w:eastAsia="en-US"/>
      <w14:ligatures w14:val="none"/>
    </w:rPr>
  </w:style>
  <w:style w:type="paragraph" w:customStyle="1" w:styleId="2A800A06BD1F41B198416AE22985C4B7">
    <w:name w:val="2A800A06BD1F41B198416AE22985C4B7"/>
    <w:rsid w:val="004B1383"/>
    <w:pPr>
      <w:spacing w:after="200" w:line="276" w:lineRule="auto"/>
    </w:pPr>
    <w:rPr>
      <w:kern w:val="0"/>
      <w:sz w:val="22"/>
      <w:szCs w:val="22"/>
      <w:lang w:val="en-US" w:eastAsia="en-US"/>
      <w14:ligatures w14:val="none"/>
    </w:rPr>
  </w:style>
  <w:style w:type="paragraph" w:customStyle="1" w:styleId="4FDB3BBF1E53432CAA70495E841922F9">
    <w:name w:val="4FDB3BBF1E53432CAA70495E841922F9"/>
    <w:rsid w:val="004B1383"/>
    <w:pPr>
      <w:spacing w:after="200" w:line="276" w:lineRule="auto"/>
      <w:ind w:left="720"/>
      <w:contextualSpacing/>
    </w:pPr>
    <w:rPr>
      <w:kern w:val="0"/>
      <w:sz w:val="22"/>
      <w:szCs w:val="22"/>
      <w:lang w:val="en-US" w:eastAsia="en-US"/>
      <w14:ligatures w14:val="none"/>
    </w:rPr>
  </w:style>
  <w:style w:type="paragraph" w:customStyle="1" w:styleId="8FBE9BDA57FC4E3DB92D6393491EBD17">
    <w:name w:val="8FBE9BDA57FC4E3DB92D6393491EBD17"/>
    <w:rsid w:val="004B1383"/>
    <w:pPr>
      <w:spacing w:after="200" w:line="276" w:lineRule="auto"/>
      <w:ind w:left="720"/>
      <w:contextualSpacing/>
    </w:pPr>
    <w:rPr>
      <w:kern w:val="0"/>
      <w:sz w:val="22"/>
      <w:szCs w:val="22"/>
      <w:lang w:val="en-US" w:eastAsia="en-US"/>
      <w14:ligatures w14:val="none"/>
    </w:rPr>
  </w:style>
  <w:style w:type="paragraph" w:customStyle="1" w:styleId="73B547B4B3134772BB8CA8E75936AE79">
    <w:name w:val="73B547B4B3134772BB8CA8E75936AE79"/>
    <w:rsid w:val="004B1383"/>
    <w:pPr>
      <w:spacing w:after="200" w:line="276" w:lineRule="auto"/>
      <w:ind w:left="720"/>
      <w:contextualSpacing/>
    </w:pPr>
    <w:rPr>
      <w:kern w:val="0"/>
      <w:sz w:val="22"/>
      <w:szCs w:val="22"/>
      <w:lang w:val="en-US" w:eastAsia="en-US"/>
      <w14:ligatures w14:val="none"/>
    </w:rPr>
  </w:style>
  <w:style w:type="paragraph" w:customStyle="1" w:styleId="7B542FDF630F4D91A3C8F7ECC25A718B">
    <w:name w:val="7B542FDF630F4D91A3C8F7ECC25A718B"/>
    <w:rsid w:val="004B1383"/>
    <w:pPr>
      <w:spacing w:after="200" w:line="276" w:lineRule="auto"/>
      <w:ind w:left="720"/>
      <w:contextualSpacing/>
    </w:pPr>
    <w:rPr>
      <w:kern w:val="0"/>
      <w:sz w:val="22"/>
      <w:szCs w:val="22"/>
      <w:lang w:val="en-US" w:eastAsia="en-US"/>
      <w14:ligatures w14:val="none"/>
    </w:rPr>
  </w:style>
  <w:style w:type="paragraph" w:customStyle="1" w:styleId="F662A0037422434494698335870472A6">
    <w:name w:val="F662A0037422434494698335870472A6"/>
    <w:rsid w:val="004B1383"/>
    <w:pPr>
      <w:spacing w:after="200" w:line="276" w:lineRule="auto"/>
      <w:ind w:left="720"/>
      <w:contextualSpacing/>
    </w:pPr>
    <w:rPr>
      <w:kern w:val="0"/>
      <w:sz w:val="22"/>
      <w:szCs w:val="22"/>
      <w:lang w:val="en-US" w:eastAsia="en-US"/>
      <w14:ligatures w14:val="none"/>
    </w:rPr>
  </w:style>
  <w:style w:type="paragraph" w:customStyle="1" w:styleId="FD86663C30E140D1884935C617EA30F8">
    <w:name w:val="FD86663C30E140D1884935C617EA30F8"/>
    <w:rsid w:val="004B1383"/>
    <w:pPr>
      <w:spacing w:after="200" w:line="276" w:lineRule="auto"/>
      <w:ind w:left="720"/>
      <w:contextualSpacing/>
    </w:pPr>
    <w:rPr>
      <w:kern w:val="0"/>
      <w:sz w:val="22"/>
      <w:szCs w:val="22"/>
      <w:lang w:val="en-US" w:eastAsia="en-US"/>
      <w14:ligatures w14:val="none"/>
    </w:rPr>
  </w:style>
  <w:style w:type="paragraph" w:customStyle="1" w:styleId="8F599207EA8B48ECB3EC78376BA02E07">
    <w:name w:val="8F599207EA8B48ECB3EC78376BA02E07"/>
    <w:rsid w:val="004B1383"/>
    <w:pPr>
      <w:spacing w:after="200" w:line="276" w:lineRule="auto"/>
      <w:ind w:left="720"/>
      <w:contextualSpacing/>
    </w:pPr>
    <w:rPr>
      <w:kern w:val="0"/>
      <w:sz w:val="22"/>
      <w:szCs w:val="22"/>
      <w:lang w:val="en-US" w:eastAsia="en-US"/>
      <w14:ligatures w14:val="none"/>
    </w:rPr>
  </w:style>
  <w:style w:type="paragraph" w:customStyle="1" w:styleId="A42E6E2F8A3345B8AACE322E04EF05E1">
    <w:name w:val="A42E6E2F8A3345B8AACE322E04EF05E1"/>
    <w:rsid w:val="004B1383"/>
    <w:pPr>
      <w:spacing w:after="200" w:line="276" w:lineRule="auto"/>
      <w:ind w:left="720"/>
      <w:contextualSpacing/>
    </w:pPr>
    <w:rPr>
      <w:kern w:val="0"/>
      <w:sz w:val="22"/>
      <w:szCs w:val="22"/>
      <w:lang w:val="en-US" w:eastAsia="en-US"/>
      <w14:ligatures w14:val="none"/>
    </w:rPr>
  </w:style>
  <w:style w:type="paragraph" w:customStyle="1" w:styleId="14978BAB01FD4F36944999029FF7DDC0">
    <w:name w:val="14978BAB01FD4F36944999029FF7DDC0"/>
    <w:rsid w:val="004B1383"/>
    <w:pPr>
      <w:spacing w:after="200" w:line="276" w:lineRule="auto"/>
    </w:pPr>
    <w:rPr>
      <w:kern w:val="0"/>
      <w:sz w:val="22"/>
      <w:szCs w:val="22"/>
      <w:lang w:val="en-US" w:eastAsia="en-US"/>
      <w14:ligatures w14:val="none"/>
    </w:rPr>
  </w:style>
  <w:style w:type="paragraph" w:customStyle="1" w:styleId="938458ADB2664E17AE98307869ADBA28">
    <w:name w:val="938458ADB2664E17AE98307869ADBA28"/>
    <w:rsid w:val="004B1383"/>
    <w:pPr>
      <w:spacing w:after="200" w:line="276" w:lineRule="auto"/>
      <w:ind w:left="720"/>
      <w:contextualSpacing/>
    </w:pPr>
    <w:rPr>
      <w:kern w:val="0"/>
      <w:sz w:val="22"/>
      <w:szCs w:val="22"/>
      <w:lang w:val="en-US" w:eastAsia="en-US"/>
      <w14:ligatures w14:val="none"/>
    </w:rPr>
  </w:style>
  <w:style w:type="paragraph" w:customStyle="1" w:styleId="4187A58ACF174269A85408AB682957BA">
    <w:name w:val="4187A58ACF174269A85408AB682957BA"/>
    <w:rsid w:val="004B1383"/>
    <w:pPr>
      <w:spacing w:after="200" w:line="276" w:lineRule="auto"/>
      <w:ind w:left="720"/>
      <w:contextualSpacing/>
    </w:pPr>
    <w:rPr>
      <w:kern w:val="0"/>
      <w:sz w:val="22"/>
      <w:szCs w:val="22"/>
      <w:lang w:val="en-US" w:eastAsia="en-US"/>
      <w14:ligatures w14:val="none"/>
    </w:rPr>
  </w:style>
  <w:style w:type="paragraph" w:customStyle="1" w:styleId="314A1358C2934FB296365CB37A388F6D">
    <w:name w:val="314A1358C2934FB296365CB37A388F6D"/>
    <w:rsid w:val="004B1383"/>
  </w:style>
  <w:style w:type="paragraph" w:customStyle="1" w:styleId="CA751DF71D124B978DC524B8F8DDAE82">
    <w:name w:val="CA751DF71D124B978DC524B8F8DDAE82"/>
    <w:rsid w:val="004B13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84826b-7353-4215-9cbe-a499127d84ed">
      <Terms xmlns="http://schemas.microsoft.com/office/infopath/2007/PartnerControls"/>
    </lcf76f155ced4ddcb4097134ff3c332f>
    <TaxCatchAll xmlns="8c0f612a-290c-404b-bcbd-3771e14ad73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8E75DDBEE13B4389C6CEBD7DEBCBB6" ma:contentTypeVersion="13" ma:contentTypeDescription="Create a new document." ma:contentTypeScope="" ma:versionID="dd2510eab4bd5632722e98cb66402237">
  <xsd:schema xmlns:xsd="http://www.w3.org/2001/XMLSchema" xmlns:xs="http://www.w3.org/2001/XMLSchema" xmlns:p="http://schemas.microsoft.com/office/2006/metadata/properties" xmlns:ns2="2f84826b-7353-4215-9cbe-a499127d84ed" xmlns:ns3="8c0f612a-290c-404b-bcbd-3771e14ad732" targetNamespace="http://schemas.microsoft.com/office/2006/metadata/properties" ma:root="true" ma:fieldsID="2a08a5f639bfcfd878154710e5ed3e51" ns2:_="" ns3:_="">
    <xsd:import namespace="2f84826b-7353-4215-9cbe-a499127d84ed"/>
    <xsd:import namespace="8c0f612a-290c-404b-bcbd-3771e14ad7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4826b-7353-4215-9cbe-a499127d8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1bf2bdb-7ebc-4f38-9d7b-024a2b106e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f612a-290c-404b-bcbd-3771e14ad73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a2939da-cc71-4692-b166-2b785f525ba8}" ma:internalName="TaxCatchAll" ma:showField="CatchAllData" ma:web="8c0f612a-290c-404b-bcbd-3771e14ad7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FCB5B4-56BE-459F-A1BF-BBFA96D01F97}">
  <ds:schemaRefs>
    <ds:schemaRef ds:uri="http://schemas.microsoft.com/office/2006/metadata/properties"/>
    <ds:schemaRef ds:uri="http://schemas.microsoft.com/office/infopath/2007/PartnerControls"/>
    <ds:schemaRef ds:uri="2f84826b-7353-4215-9cbe-a499127d84ed"/>
    <ds:schemaRef ds:uri="8c0f612a-290c-404b-bcbd-3771e14ad732"/>
  </ds:schemaRefs>
</ds:datastoreItem>
</file>

<file path=customXml/itemProps3.xml><?xml version="1.0" encoding="utf-8"?>
<ds:datastoreItem xmlns:ds="http://schemas.openxmlformats.org/officeDocument/2006/customXml" ds:itemID="{A34FF5B4-25A4-4516-B81C-FF564695AB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4826b-7353-4215-9cbe-a499127d84ed"/>
    <ds:schemaRef ds:uri="8c0f612a-290c-404b-bcbd-3771e14ad7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ABEAE1-49B5-4539-A30B-61BC57D97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2589</Characters>
  <Application>Microsoft Office Word</Application>
  <DocSecurity>4</DocSecurity>
  <Lines>21</Lines>
  <Paragraphs>6</Paragraphs>
  <ScaleCrop>false</ScaleCrop>
  <Manager/>
  <Company/>
  <LinksUpToDate>false</LinksUpToDate>
  <CharactersWithSpaces>3037</CharactersWithSpaces>
  <SharedDoc>false</SharedDoc>
  <HyperlinkBase/>
  <HLinks>
    <vt:vector size="12" baseType="variant">
      <vt:variant>
        <vt:i4>4849673</vt:i4>
      </vt:variant>
      <vt:variant>
        <vt:i4>3</vt:i4>
      </vt:variant>
      <vt:variant>
        <vt:i4>0</vt:i4>
      </vt:variant>
      <vt:variant>
        <vt:i4>5</vt:i4>
      </vt:variant>
      <vt:variant>
        <vt:lpwstr>http://www.nihealthcollective.org.uk/join</vt:lpwstr>
      </vt:variant>
      <vt:variant>
        <vt:lpwstr/>
      </vt:variant>
      <vt:variant>
        <vt:i4>3932235</vt:i4>
      </vt:variant>
      <vt:variant>
        <vt:i4>0</vt:i4>
      </vt:variant>
      <vt:variant>
        <vt:i4>0</vt:i4>
      </vt:variant>
      <vt:variant>
        <vt:i4>5</vt:i4>
      </vt:variant>
      <vt:variant>
        <vt:lpwstr>mailto:michelle@nihealthcollective.org.uk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Michelle Chiarello</cp:lastModifiedBy>
  <cp:revision>37</cp:revision>
  <dcterms:created xsi:type="dcterms:W3CDTF">2025-09-01T03:18:00Z</dcterms:created>
  <dcterms:modified xsi:type="dcterms:W3CDTF">2025-08-31T19:23:00Z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0x010100958E75DDBEE13B4389C6CEBD7DEBCBB6</vt:lpwstr>
  </property>
  <property fmtid="{D5CDD505-2E9C-101B-9397-08002B2CF9AE}" pid="3" name="MediaServiceImageTags">
    <vt:lpwstr/>
  </property>
</Properties>
</file>